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854FD0" w14:textId="30AA61FC" w:rsidR="00387162" w:rsidRDefault="0015436E" w:rsidP="00387162">
      <w:pPr>
        <w:pStyle w:val="Heading1"/>
      </w:pPr>
      <w:r>
        <w:t>Advantage Counterplans – Nuclear Power</w:t>
      </w:r>
    </w:p>
    <w:p w14:paraId="566102FA" w14:textId="4253987B" w:rsidR="00C90213" w:rsidRPr="00F37868" w:rsidRDefault="00387162" w:rsidP="00387162">
      <w:pPr>
        <w:pStyle w:val="Heading2"/>
      </w:pPr>
      <w:r>
        <w:lastRenderedPageBreak/>
        <w:t>Testing CP</w:t>
      </w:r>
    </w:p>
    <w:p w14:paraId="741D5B95" w14:textId="77777777" w:rsidR="00C90213" w:rsidRPr="00F37868" w:rsidRDefault="00C90213" w:rsidP="00C90213">
      <w:pPr>
        <w:pStyle w:val="Heading3"/>
      </w:pPr>
      <w:r w:rsidRPr="00F37868">
        <w:lastRenderedPageBreak/>
        <w:t>1NC – Testing CP</w:t>
      </w:r>
    </w:p>
    <w:p w14:paraId="254F64AF" w14:textId="77777777" w:rsidR="00C90213" w:rsidRPr="00F37868" w:rsidRDefault="00C90213" w:rsidP="00C90213">
      <w:pPr>
        <w:pStyle w:val="Heading4"/>
      </w:pPr>
      <w:r w:rsidRPr="00F37868">
        <w:t>Countries should authorize the World Association of Nuclear Operators and the Institute of Nuclear Power Operators to run nuclear power plants as test facilities for new nuclear technologies when they are scheduled to close.</w:t>
      </w:r>
    </w:p>
    <w:p w14:paraId="71D6434C" w14:textId="77777777" w:rsidR="00C90213" w:rsidRPr="00F37868" w:rsidRDefault="00C90213" w:rsidP="00C90213">
      <w:pPr>
        <w:pStyle w:val="Heading4"/>
      </w:pPr>
      <w:r w:rsidRPr="00F37868">
        <w:t>The counterplan allows the development and testing of new tech that solves meltdowns.</w:t>
      </w:r>
    </w:p>
    <w:p w14:paraId="43E09D84" w14:textId="77777777" w:rsidR="00C90213" w:rsidRPr="00F37868" w:rsidRDefault="00C90213" w:rsidP="00C90213">
      <w:r w:rsidRPr="00F37868">
        <w:rPr>
          <w:rStyle w:val="Style13ptBold"/>
        </w:rPr>
        <w:t xml:space="preserve">Terry 16 </w:t>
      </w:r>
      <w:r w:rsidRPr="00F37868">
        <w:t>[(Jeff Terry, Jeff Terry is a professor of physics at the Illinois Institute of Technology, where his main research focus is on energy systems) Use failing power plants to improve the safety and efficiency of clean energy, Bulletin of the Atomic Scientists March 31 2016] AT</w:t>
      </w:r>
    </w:p>
    <w:p w14:paraId="1B07A1CE" w14:textId="77777777" w:rsidR="00C90213" w:rsidRPr="00F37868" w:rsidRDefault="00C90213" w:rsidP="00C90213">
      <w:pPr>
        <w:rPr>
          <w:rStyle w:val="StyleUnderline"/>
          <w:b w:val="0"/>
          <w:sz w:val="16"/>
          <w:u w:val="none"/>
        </w:rPr>
      </w:pPr>
      <w:r w:rsidRPr="00F37868">
        <w:rPr>
          <w:rStyle w:val="StyleUnderline"/>
          <w:highlight w:val="green"/>
        </w:rPr>
        <w:t>Nuclear energy is</w:t>
      </w:r>
      <w:r w:rsidRPr="00F37868">
        <w:rPr>
          <w:rStyle w:val="StyleUnderline"/>
        </w:rPr>
        <w:t xml:space="preserve"> currently </w:t>
      </w:r>
      <w:r w:rsidRPr="00F37868">
        <w:rPr>
          <w:rStyle w:val="StyleUnderline"/>
          <w:highlight w:val="green"/>
        </w:rPr>
        <w:t>the largest generator of low-carbon electricity</w:t>
      </w:r>
      <w:r w:rsidRPr="00F37868">
        <w:rPr>
          <w:rStyle w:val="StyleUnderline"/>
        </w:rPr>
        <w:t xml:space="preserve"> in the United States. It could play an important role in mitigating climate change, but </w:t>
      </w:r>
      <w:r w:rsidRPr="00F37868">
        <w:rPr>
          <w:rStyle w:val="StyleUnderline"/>
          <w:highlight w:val="green"/>
        </w:rPr>
        <w:t>fears about safety impede its spread.</w:t>
      </w:r>
      <w:r w:rsidRPr="00F37868">
        <w:t xml:space="preserve"> These fears aren’t always grounded in reality. </w:t>
      </w:r>
      <w:proofErr w:type="gramStart"/>
      <w:r w:rsidRPr="00F37868">
        <w:t>The US nuclear energy industry is overseen by two industry groups—the World Association of Nuclear Operators and the Institute of Nuclear Power Operators—and</w:t>
      </w:r>
      <w:proofErr w:type="gramEnd"/>
      <w:r w:rsidRPr="00F37868">
        <w:t xml:space="preserve"> multiple government regulators dedicated to passing on lessons learned from nuclear accidents. It is one of the safest industries around in terms of occupational hazards. Severe accidents are rare, and nuclear professionals embrace a strong culture of safety. But is a culture of safety enough? And if it’s not, what can be done to improve? The answer may be found in some of the many US nuclear power plants in danger of closing their doors. </w:t>
      </w:r>
      <w:r w:rsidRPr="00F37868">
        <w:rPr>
          <w:rStyle w:val="StyleUnderline"/>
        </w:rPr>
        <w:t>The nuclear power industry could take a lesson from the history of car safety. The automobile industry saw a dramatic reduction in fatalities in recent years</w:t>
      </w:r>
      <w:r w:rsidRPr="00F37868">
        <w:t xml:space="preserve">: From 1995 to 2009, the rate of fatalities per 100 million miles driven fell by 26 percent, with much of the </w:t>
      </w:r>
      <w:proofErr w:type="gramStart"/>
      <w:r w:rsidRPr="00F37868">
        <w:t>decrease taking</w:t>
      </w:r>
      <w:proofErr w:type="gramEnd"/>
      <w:r w:rsidRPr="00F37868">
        <w:t xml:space="preserve"> place from 2005 onward. What contributed to this large improvement in driver safety over such a short period? Certainly, there were big changes in cultural attitudes toward car safety. From 2006 to 2010, seat belt use by drivers increased from 81 to 85 percent. Calculations by the National Highway Traffic Safety Administration suggest a change of this magnitude would save around 800 to 900 lives per year. In fact, though, by 2010, fatalities were down by nearly 10,000 lives per year, as shown in Figure 1. So while the change in safety culture was significant, </w:t>
      </w:r>
      <w:r w:rsidRPr="00F37868">
        <w:rPr>
          <w:rStyle w:val="StyleUnderline"/>
        </w:rPr>
        <w:t>another factor must have also contributed to improved driver safety. During the 2000s, car manufacturers implemented many technical improvements to increase safety. These measures were aimed at both improving the odds of surviving a crash and avoiding accidents in the first place.</w:t>
      </w:r>
      <w:r w:rsidRPr="00F37868">
        <w:t xml:space="preserve"> Airbag technology and better passenger restraint systems are now the norm in automobiles. Advanced technology such as lane-change warnings and front collision avoidance systems were also deployed during this time. It took both improved safety culture and technological advances to significantly reduce car fatalities. There is a strong culture of safety in the nuclear power industry, but </w:t>
      </w:r>
      <w:r w:rsidRPr="00F37868">
        <w:rPr>
          <w:rStyle w:val="StyleUnderline"/>
        </w:rPr>
        <w:t xml:space="preserve">as the auto industry shows, </w:t>
      </w:r>
      <w:r w:rsidRPr="00F37868">
        <w:rPr>
          <w:rStyle w:val="StyleUnderline"/>
          <w:highlight w:val="green"/>
        </w:rPr>
        <w:t>you need technological improvement</w:t>
      </w:r>
      <w:r w:rsidRPr="00F37868">
        <w:rPr>
          <w:rStyle w:val="StyleUnderline"/>
        </w:rPr>
        <w:t xml:space="preserve"> as well.</w:t>
      </w:r>
      <w:r w:rsidRPr="00F37868">
        <w:t xml:space="preserve"> Terry-auto-</w:t>
      </w:r>
      <w:r w:rsidRPr="00F37868">
        <w:lastRenderedPageBreak/>
        <w:t xml:space="preserve">industry-graph.jpg </w:t>
      </w:r>
      <w:proofErr w:type="gramStart"/>
      <w:r w:rsidRPr="00F37868">
        <w:t>That</w:t>
      </w:r>
      <w:proofErr w:type="gramEnd"/>
      <w:r w:rsidRPr="00F37868">
        <w:t xml:space="preserve">’s where those old power plants come in. </w:t>
      </w:r>
      <w:r w:rsidRPr="00F37868">
        <w:rPr>
          <w:rStyle w:val="StyleUnderline"/>
          <w:highlight w:val="green"/>
        </w:rPr>
        <w:t>It</w:t>
      </w:r>
      <w:r w:rsidRPr="00F37868">
        <w:rPr>
          <w:rStyle w:val="StyleUnderline"/>
        </w:rPr>
        <w:t xml:space="preserve"> still </w:t>
      </w:r>
      <w:r w:rsidRPr="00F37868">
        <w:rPr>
          <w:rStyle w:val="StyleUnderline"/>
          <w:highlight w:val="green"/>
        </w:rPr>
        <w:t>remains difficult to implement new technology in the nuclear industry.</w:t>
      </w:r>
      <w:r w:rsidRPr="00F37868">
        <w:rPr>
          <w:rStyle w:val="StyleUnderline"/>
        </w:rPr>
        <w:t xml:space="preserve"> One reason is that </w:t>
      </w:r>
      <w:r w:rsidRPr="00F37868">
        <w:rPr>
          <w:rStyle w:val="StyleUnderline"/>
          <w:highlight w:val="green"/>
        </w:rPr>
        <w:t>US nuclear plants are producing</w:t>
      </w:r>
      <w:r w:rsidRPr="00F37868">
        <w:rPr>
          <w:rStyle w:val="StyleUnderline"/>
        </w:rPr>
        <w:t xml:space="preserve"> electricity </w:t>
      </w:r>
      <w:r w:rsidRPr="00F37868">
        <w:rPr>
          <w:rStyle w:val="StyleUnderline"/>
          <w:highlight w:val="green"/>
        </w:rPr>
        <w:t>at</w:t>
      </w:r>
      <w:r w:rsidRPr="00F37868">
        <w:rPr>
          <w:rStyle w:val="StyleUnderline"/>
        </w:rPr>
        <w:t xml:space="preserve"> more than </w:t>
      </w:r>
      <w:r w:rsidRPr="00F37868">
        <w:rPr>
          <w:rStyle w:val="StyleUnderline"/>
          <w:highlight w:val="green"/>
        </w:rPr>
        <w:t>90 percent of capacity</w:t>
      </w:r>
      <w:r w:rsidRPr="00F37868">
        <w:rPr>
          <w:rStyle w:val="StyleUnderline"/>
        </w:rPr>
        <w:t xml:space="preserve">. </w:t>
      </w:r>
      <w:r w:rsidRPr="00F37868">
        <w:rPr>
          <w:rStyle w:val="StyleUnderline"/>
          <w:highlight w:val="green"/>
        </w:rPr>
        <w:t>It is hard to justify experimenting with</w:t>
      </w:r>
      <w:r w:rsidRPr="00F37868">
        <w:rPr>
          <w:rStyle w:val="StyleUnderline"/>
        </w:rPr>
        <w:t xml:space="preserve"> commercial </w:t>
      </w:r>
      <w:r w:rsidRPr="00F37868">
        <w:rPr>
          <w:rStyle w:val="StyleUnderline"/>
          <w:highlight w:val="green"/>
        </w:rPr>
        <w:t>reactors running so reliably. That makes it hard to test new tech</w:t>
      </w:r>
      <w:r w:rsidRPr="00F37868">
        <w:rPr>
          <w:rStyle w:val="StyleUnderline"/>
        </w:rPr>
        <w:t>nology</w:t>
      </w:r>
      <w:r w:rsidRPr="00F37868">
        <w:t xml:space="preserve">, such as new fuels or claddings designed to improve safety on a commercial scale. A number of US commercial nuclear reactors are either likely to close or have already. </w:t>
      </w:r>
      <w:r w:rsidRPr="00F37868">
        <w:rPr>
          <w:rStyle w:val="StyleUnderline"/>
        </w:rPr>
        <w:t xml:space="preserve">The James M. </w:t>
      </w:r>
      <w:proofErr w:type="spellStart"/>
      <w:r w:rsidRPr="00F37868">
        <w:rPr>
          <w:rStyle w:val="StyleUnderline"/>
        </w:rPr>
        <w:t>FitzPatrick</w:t>
      </w:r>
      <w:proofErr w:type="spellEnd"/>
      <w:r w:rsidRPr="00F37868">
        <w:rPr>
          <w:rStyle w:val="StyleUnderline"/>
        </w:rPr>
        <w:t xml:space="preserve"> Nuclear Power Plant in New York is among those on the shutdown list. As it is a significant source of low-carbon electricity for the region, the state is trying to save it</w:t>
      </w:r>
      <w:r w:rsidRPr="00F37868">
        <w:t xml:space="preserve">, in part by providing $100 million for fuel purchase. For the moment, though, that doesn’t seem to have reversed plant operator Entergy’s decision to close in less than a year. (Entergy has said it is closing for financial reasons, but some of us remain skeptical.)  It may be, though, that </w:t>
      </w:r>
      <w:r w:rsidRPr="00F37868">
        <w:rPr>
          <w:rStyle w:val="StyleUnderline"/>
          <w:highlight w:val="green"/>
        </w:rPr>
        <w:t>struggling nuclear facilities offer a way to improve safety</w:t>
      </w:r>
      <w:r w:rsidRPr="00F37868">
        <w:rPr>
          <w:rStyle w:val="StyleUnderline"/>
        </w:rPr>
        <w:t xml:space="preserve"> across the industry. The sector needs to be able to test new technology.</w:t>
      </w:r>
      <w:r w:rsidRPr="00F37868">
        <w:t xml:space="preserve"> In order to do that, </w:t>
      </w:r>
      <w:r w:rsidRPr="00F37868">
        <w:rPr>
          <w:rStyle w:val="StyleUnderline"/>
          <w:highlight w:val="green"/>
        </w:rPr>
        <w:t>the US Energy Department could take over soon-to-close reactors and run them as commercial-scale test facilities that</w:t>
      </w:r>
      <w:r w:rsidRPr="00F37868">
        <w:rPr>
          <w:rStyle w:val="StyleUnderline"/>
        </w:rPr>
        <w:t xml:space="preserve"> also </w:t>
      </w:r>
      <w:r w:rsidRPr="00F37868">
        <w:rPr>
          <w:rStyle w:val="StyleUnderline"/>
          <w:highlight w:val="green"/>
        </w:rPr>
        <w:t>continue to produce clean electricity</w:t>
      </w:r>
      <w:r w:rsidRPr="00F37868">
        <w:rPr>
          <w:rStyle w:val="StyleUnderline"/>
        </w:rPr>
        <w:t>.</w:t>
      </w:r>
      <w:r w:rsidRPr="00F37868">
        <w:t xml:space="preserve"> </w:t>
      </w:r>
      <w:r w:rsidRPr="00F37868">
        <w:rPr>
          <w:rStyle w:val="StyleUnderline"/>
          <w:highlight w:val="green"/>
        </w:rPr>
        <w:t>One</w:t>
      </w:r>
      <w:r w:rsidRPr="00F37868">
        <w:rPr>
          <w:rStyle w:val="StyleUnderline"/>
        </w:rPr>
        <w:t xml:space="preserve"> useful test</w:t>
      </w:r>
      <w:r w:rsidRPr="00F37868">
        <w:t xml:space="preserve">, for example, </w:t>
      </w:r>
      <w:r w:rsidRPr="00F37868">
        <w:rPr>
          <w:rStyle w:val="StyleUnderline"/>
          <w:highlight w:val="green"/>
        </w:rPr>
        <w:t>would involve</w:t>
      </w:r>
      <w:r w:rsidRPr="00F37868">
        <w:rPr>
          <w:rStyle w:val="StyleUnderline"/>
        </w:rPr>
        <w:t xml:space="preserve"> new claddings. Claddings are the </w:t>
      </w:r>
      <w:r w:rsidRPr="00F37868">
        <w:rPr>
          <w:rStyle w:val="StyleUnderline"/>
          <w:highlight w:val="green"/>
        </w:rPr>
        <w:t>materials</w:t>
      </w:r>
      <w:r w:rsidRPr="00F37868">
        <w:rPr>
          <w:rStyle w:val="StyleUnderline"/>
        </w:rPr>
        <w:t xml:space="preserve"> around the radioactive fuel pellets </w:t>
      </w:r>
      <w:r w:rsidRPr="00F37868">
        <w:rPr>
          <w:rStyle w:val="StyleUnderline"/>
          <w:highlight w:val="green"/>
        </w:rPr>
        <w:t>that prevent the coolant from being contaminated</w:t>
      </w:r>
      <w:r w:rsidRPr="00F37868">
        <w:rPr>
          <w:rStyle w:val="StyleUnderline"/>
        </w:rPr>
        <w:t>. During</w:t>
      </w:r>
      <w:r w:rsidRPr="00F37868">
        <w:t xml:space="preserve"> the 2011 </w:t>
      </w:r>
      <w:r w:rsidRPr="00F37868">
        <w:rPr>
          <w:rStyle w:val="StyleUnderline"/>
        </w:rPr>
        <w:t>Fukushima</w:t>
      </w:r>
      <w:r w:rsidRPr="00F37868">
        <w:t xml:space="preserve"> nuclear power plant disaster, </w:t>
      </w:r>
      <w:proofErr w:type="spellStart"/>
      <w:r w:rsidRPr="00F37868">
        <w:rPr>
          <w:rStyle w:val="StyleUnderline"/>
        </w:rPr>
        <w:t>Zircaloy</w:t>
      </w:r>
      <w:proofErr w:type="spellEnd"/>
      <w:r w:rsidRPr="00F37868">
        <w:rPr>
          <w:rStyle w:val="StyleUnderline"/>
        </w:rPr>
        <w:t xml:space="preserve"> cladding reacted with steam at high temperature, which produced hydrogen that exploded. The industry would like to prevent this kind of thing from happening again.</w:t>
      </w:r>
      <w:r w:rsidRPr="00F37868">
        <w:t xml:space="preserve"> As a test, </w:t>
      </w:r>
      <w:r w:rsidRPr="00F37868">
        <w:rPr>
          <w:rStyle w:val="StyleUnderline"/>
          <w:highlight w:val="green"/>
        </w:rPr>
        <w:t>a plant operator could rotate fuels with new</w:t>
      </w:r>
      <w:r w:rsidRPr="00F37868">
        <w:rPr>
          <w:rStyle w:val="StyleUnderline"/>
        </w:rPr>
        <w:t xml:space="preserve">, non-hydrogen-producing </w:t>
      </w:r>
      <w:r w:rsidRPr="00F37868">
        <w:rPr>
          <w:rStyle w:val="StyleUnderline"/>
          <w:highlight w:val="green"/>
        </w:rPr>
        <w:t>claddings</w:t>
      </w:r>
      <w:r w:rsidRPr="00F37868">
        <w:rPr>
          <w:rStyle w:val="StyleUnderline"/>
        </w:rPr>
        <w:t xml:space="preserve"> into different bundles in the reactor.</w:t>
      </w:r>
      <w:r w:rsidRPr="00F37868">
        <w:t xml:space="preserve"> By monitoring the process, </w:t>
      </w:r>
      <w:r w:rsidRPr="00F37868">
        <w:rPr>
          <w:rStyle w:val="StyleUnderline"/>
          <w:highlight w:val="green"/>
        </w:rPr>
        <w:t>researchers could see how the</w:t>
      </w:r>
      <w:r w:rsidRPr="00F37868">
        <w:rPr>
          <w:rStyle w:val="StyleUnderline"/>
        </w:rPr>
        <w:t xml:space="preserve"> new </w:t>
      </w:r>
      <w:r w:rsidRPr="00F37868">
        <w:rPr>
          <w:rStyle w:val="StyleUnderline"/>
          <w:highlight w:val="green"/>
        </w:rPr>
        <w:t>claddings performed</w:t>
      </w:r>
      <w:r w:rsidRPr="00F37868">
        <w:rPr>
          <w:rStyle w:val="StyleUnderline"/>
        </w:rPr>
        <w:t xml:space="preserve"> under normal operating conditions, and use the process </w:t>
      </w:r>
      <w:r w:rsidRPr="00F37868">
        <w:rPr>
          <w:rStyle w:val="StyleUnderline"/>
          <w:highlight w:val="green"/>
        </w:rPr>
        <w:t>to develop and test new sensors.</w:t>
      </w:r>
      <w:r w:rsidRPr="00F37868">
        <w:rPr>
          <w:rStyle w:val="StyleUnderline"/>
        </w:rPr>
        <w:t xml:space="preserve"> In short, </w:t>
      </w:r>
      <w:r w:rsidRPr="00F37868">
        <w:rPr>
          <w:rStyle w:val="StyleUnderline"/>
          <w:highlight w:val="green"/>
        </w:rPr>
        <w:t>an Energy Department takeover</w:t>
      </w:r>
      <w:r w:rsidRPr="00F37868">
        <w:rPr>
          <w:rStyle w:val="StyleUnderline"/>
        </w:rPr>
        <w:t xml:space="preserve"> of this kind </w:t>
      </w:r>
      <w:r w:rsidRPr="00F37868">
        <w:rPr>
          <w:rStyle w:val="StyleUnderline"/>
          <w:highlight w:val="green"/>
        </w:rPr>
        <w:t>would enable</w:t>
      </w:r>
      <w:r w:rsidRPr="00F37868">
        <w:rPr>
          <w:rStyle w:val="StyleUnderline"/>
        </w:rPr>
        <w:t xml:space="preserve"> </w:t>
      </w:r>
      <w:r w:rsidRPr="00F37868">
        <w:rPr>
          <w:rStyle w:val="StyleUnderline"/>
          <w:highlight w:val="green"/>
        </w:rPr>
        <w:t>researchers to test new</w:t>
      </w:r>
      <w:r w:rsidRPr="00F37868">
        <w:rPr>
          <w:rStyle w:val="StyleUnderline"/>
        </w:rPr>
        <w:t xml:space="preserve"> safety </w:t>
      </w:r>
      <w:r w:rsidRPr="00F37868">
        <w:rPr>
          <w:rStyle w:val="StyleUnderline"/>
          <w:highlight w:val="green"/>
        </w:rPr>
        <w:t>tech</w:t>
      </w:r>
      <w:r w:rsidRPr="00F37868">
        <w:rPr>
          <w:rStyle w:val="StyleUnderline"/>
        </w:rPr>
        <w:t xml:space="preserve">nologies on a commercial scale, </w:t>
      </w:r>
      <w:r w:rsidRPr="00F37868">
        <w:rPr>
          <w:rStyle w:val="StyleUnderline"/>
          <w:highlight w:val="green"/>
        </w:rPr>
        <w:t>while</w:t>
      </w:r>
      <w:r w:rsidRPr="00F37868">
        <w:rPr>
          <w:rStyle w:val="StyleUnderline"/>
        </w:rPr>
        <w:t xml:space="preserve"> still </w:t>
      </w:r>
      <w:r w:rsidRPr="00F37868">
        <w:rPr>
          <w:rStyle w:val="StyleUnderline"/>
          <w:highlight w:val="green"/>
        </w:rPr>
        <w:t>allowing states to meet</w:t>
      </w:r>
      <w:r w:rsidRPr="00F37868">
        <w:rPr>
          <w:rStyle w:val="StyleUnderline"/>
        </w:rPr>
        <w:t xml:space="preserve"> their </w:t>
      </w:r>
      <w:r w:rsidRPr="00F37868">
        <w:rPr>
          <w:rStyle w:val="StyleUnderline"/>
          <w:highlight w:val="green"/>
        </w:rPr>
        <w:t>clean energy goals</w:t>
      </w:r>
      <w:r w:rsidRPr="00F37868">
        <w:rPr>
          <w:rStyle w:val="StyleUnderline"/>
        </w:rPr>
        <w:t>.</w:t>
      </w:r>
      <w:r w:rsidRPr="00F37868">
        <w:t xml:space="preserve"> For the inconvenience of dealing with a test site, electricity for those living with 15 miles of the reactor could be provided for free or at reduced cost, as has been suggested in relation to a proposed public-private nuclear project in South Australia. </w:t>
      </w:r>
      <w:r w:rsidRPr="00F37868">
        <w:rPr>
          <w:rStyle w:val="StyleUnderline"/>
        </w:rPr>
        <w:t>This would be a novel use of a reactor that would otherwise just be closed and allowed to sit and decay for decades.</w:t>
      </w:r>
      <w:r w:rsidRPr="00F37868">
        <w:t xml:space="preserve"> </w:t>
      </w:r>
      <w:r w:rsidRPr="00F37868">
        <w:rPr>
          <w:rStyle w:val="StyleUnderline"/>
        </w:rPr>
        <w:t>Outgoing nuclear power plant operators would still be financially responsible for decommissioning</w:t>
      </w:r>
      <w:r w:rsidRPr="00F37868">
        <w:t xml:space="preserve">, as laid out by US law, </w:t>
      </w:r>
      <w:r w:rsidRPr="00F37868">
        <w:rPr>
          <w:rStyle w:val="StyleUnderline"/>
        </w:rPr>
        <w:t xml:space="preserve">but they would benefit from the arrangement: While the Energy Department used the reactor as a </w:t>
      </w:r>
      <w:proofErr w:type="spellStart"/>
      <w:r w:rsidRPr="00F37868">
        <w:rPr>
          <w:rStyle w:val="StyleUnderline"/>
        </w:rPr>
        <w:t>testbed</w:t>
      </w:r>
      <w:proofErr w:type="spellEnd"/>
      <w:r w:rsidRPr="00F37868">
        <w:rPr>
          <w:rStyle w:val="StyleUnderline"/>
        </w:rPr>
        <w:t xml:space="preserve">, the previous operator’s decommissioning fund would grow, so that by the time of final decommissioning, the original owner would have more funds and newer technology available for the task. </w:t>
      </w:r>
      <w:r w:rsidRPr="00F37868">
        <w:t xml:space="preserve">In fact, the Energy Department could bring commercial-scale testing to other industries, too. Recent reports put California’s </w:t>
      </w:r>
      <w:proofErr w:type="spellStart"/>
      <w:r w:rsidRPr="00F37868">
        <w:t>Ivanpah</w:t>
      </w:r>
      <w:proofErr w:type="spellEnd"/>
      <w:r w:rsidRPr="00F37868">
        <w:t xml:space="preserve"> concentrated solar power plant in danger of closing. It would be a tremendous waste to allow the $2.2 billion dollar facility to close without </w:t>
      </w:r>
      <w:r w:rsidRPr="00F37868">
        <w:lastRenderedPageBreak/>
        <w:t xml:space="preserve">giving researchers the ability to study what problems occurred. The ability to data mine </w:t>
      </w:r>
      <w:proofErr w:type="spellStart"/>
      <w:r w:rsidRPr="00F37868">
        <w:t>Ivanpah’s</w:t>
      </w:r>
      <w:proofErr w:type="spellEnd"/>
      <w:r w:rsidRPr="00F37868">
        <w:t xml:space="preserve"> weather and production information would be invaluable for improving future facilities. The site could also be used to test methods for preventing bird deaths and mitigating visual impact on pilots. Instead of wasting away in the desert, </w:t>
      </w:r>
      <w:proofErr w:type="spellStart"/>
      <w:r w:rsidRPr="00F37868">
        <w:t>Ivanpah</w:t>
      </w:r>
      <w:proofErr w:type="spellEnd"/>
      <w:r w:rsidRPr="00F37868">
        <w:t xml:space="preserve"> would be of valuable service to society. </w:t>
      </w:r>
      <w:r w:rsidRPr="00F37868">
        <w:rPr>
          <w:rStyle w:val="StyleUnderline"/>
          <w:highlight w:val="green"/>
        </w:rPr>
        <w:t xml:space="preserve">The Energy Department should not pass up the opportunity to take over closing facilities as </w:t>
      </w:r>
      <w:r w:rsidRPr="00F37868">
        <w:rPr>
          <w:rStyle w:val="StyleUnderline"/>
        </w:rPr>
        <w:t xml:space="preserve">commercial-scale </w:t>
      </w:r>
      <w:proofErr w:type="spellStart"/>
      <w:r w:rsidRPr="00F37868">
        <w:rPr>
          <w:rStyle w:val="StyleUnderline"/>
          <w:highlight w:val="green"/>
        </w:rPr>
        <w:t>testbeds</w:t>
      </w:r>
      <w:proofErr w:type="spellEnd"/>
      <w:r w:rsidRPr="00F37868">
        <w:rPr>
          <w:rStyle w:val="StyleUnderline"/>
        </w:rPr>
        <w:t xml:space="preserve"> to improve current energy technology. Having seen how new technology has improved safety in other </w:t>
      </w:r>
      <w:proofErr w:type="gramStart"/>
      <w:r w:rsidRPr="00F37868">
        <w:rPr>
          <w:rStyle w:val="StyleUnderline"/>
        </w:rPr>
        <w:t>industries,</w:t>
      </w:r>
      <w:proofErr w:type="gramEnd"/>
      <w:r w:rsidRPr="00F37868">
        <w:rPr>
          <w:rStyle w:val="StyleUnderline"/>
        </w:rPr>
        <w:t xml:space="preserve"> we need to make sure there is a method for testing new methods and materials in the energy sector as well. Resources like the </w:t>
      </w:r>
      <w:proofErr w:type="spellStart"/>
      <w:r w:rsidRPr="00F37868">
        <w:rPr>
          <w:rStyle w:val="StyleUnderline"/>
        </w:rPr>
        <w:t>FitzPatrick</w:t>
      </w:r>
      <w:proofErr w:type="spellEnd"/>
      <w:r w:rsidRPr="00F37868">
        <w:rPr>
          <w:rStyle w:val="StyleUnderline"/>
        </w:rPr>
        <w:t xml:space="preserve"> nuclear plant</w:t>
      </w:r>
      <w:r w:rsidRPr="00F37868">
        <w:t xml:space="preserve"> and the </w:t>
      </w:r>
      <w:proofErr w:type="spellStart"/>
      <w:r w:rsidRPr="00F37868">
        <w:t>Ivanpah</w:t>
      </w:r>
      <w:proofErr w:type="spellEnd"/>
      <w:r w:rsidRPr="00F37868">
        <w:t xml:space="preserve"> solar plant </w:t>
      </w:r>
      <w:r w:rsidRPr="00F37868">
        <w:rPr>
          <w:rStyle w:val="StyleUnderline"/>
        </w:rPr>
        <w:t>are too valuable to let fade</w:t>
      </w:r>
      <w:r w:rsidRPr="00F37868">
        <w:t xml:space="preserve"> away. It is in our best interest to allow researchers to collect data using these facilities. </w:t>
      </w:r>
      <w:r w:rsidRPr="00F37868">
        <w:rPr>
          <w:rStyle w:val="StyleUnderline"/>
          <w:highlight w:val="green"/>
        </w:rPr>
        <w:t xml:space="preserve">Subjecting that </w:t>
      </w:r>
      <w:r w:rsidRPr="00F37868">
        <w:rPr>
          <w:rStyle w:val="StyleUnderline"/>
        </w:rPr>
        <w:t xml:space="preserve">trove of </w:t>
      </w:r>
      <w:r w:rsidRPr="00F37868">
        <w:rPr>
          <w:rStyle w:val="StyleUnderline"/>
          <w:highlight w:val="green"/>
        </w:rPr>
        <w:t xml:space="preserve">information to new </w:t>
      </w:r>
      <w:r w:rsidRPr="00F37868">
        <w:rPr>
          <w:rStyle w:val="StyleUnderline"/>
        </w:rPr>
        <w:t xml:space="preserve">experimental </w:t>
      </w:r>
      <w:r w:rsidRPr="00F37868">
        <w:rPr>
          <w:rStyle w:val="StyleUnderline"/>
          <w:highlight w:val="green"/>
        </w:rPr>
        <w:t xml:space="preserve">techniques and </w:t>
      </w:r>
      <w:r w:rsidRPr="00F37868">
        <w:rPr>
          <w:rStyle w:val="StyleUnderline"/>
        </w:rPr>
        <w:t xml:space="preserve">computational </w:t>
      </w:r>
      <w:r w:rsidRPr="00F37868">
        <w:rPr>
          <w:rStyle w:val="StyleUnderline"/>
          <w:highlight w:val="green"/>
        </w:rPr>
        <w:t xml:space="preserve">data mining will allow scientists </w:t>
      </w:r>
      <w:r w:rsidRPr="00F37868">
        <w:rPr>
          <w:rStyle w:val="StyleUnderline"/>
        </w:rPr>
        <w:t xml:space="preserve">and engineers </w:t>
      </w:r>
      <w:r w:rsidRPr="00F37868">
        <w:rPr>
          <w:rStyle w:val="StyleUnderline"/>
          <w:highlight w:val="green"/>
        </w:rPr>
        <w:t xml:space="preserve">to make other facilities more </w:t>
      </w:r>
      <w:r w:rsidRPr="00F37868">
        <w:rPr>
          <w:rStyle w:val="StyleUnderline"/>
        </w:rPr>
        <w:t xml:space="preserve">efficient and </w:t>
      </w:r>
      <w:r w:rsidRPr="00F37868">
        <w:rPr>
          <w:rStyle w:val="StyleUnderline"/>
          <w:highlight w:val="green"/>
        </w:rPr>
        <w:t xml:space="preserve">safe. The Energy Department should take a lead role in keeping these </w:t>
      </w:r>
      <w:r w:rsidRPr="00F37868">
        <w:rPr>
          <w:rStyle w:val="StyleUnderline"/>
        </w:rPr>
        <w:t xml:space="preserve">no-longer-competitive commercial </w:t>
      </w:r>
      <w:r w:rsidRPr="00F37868">
        <w:rPr>
          <w:rStyle w:val="StyleUnderline"/>
          <w:highlight w:val="green"/>
        </w:rPr>
        <w:t xml:space="preserve">facilities alive. </w:t>
      </w:r>
      <w:r w:rsidRPr="00F37868">
        <w:rPr>
          <w:rStyle w:val="StyleUnderline"/>
        </w:rPr>
        <w:t xml:space="preserve">The data they provide can be used to improve our future.  </w:t>
      </w:r>
    </w:p>
    <w:p w14:paraId="62BC14EC" w14:textId="77777777" w:rsidR="00C90213" w:rsidRPr="00F37868" w:rsidRDefault="00C90213" w:rsidP="00C90213"/>
    <w:p w14:paraId="2E28577A" w14:textId="77777777" w:rsidR="00F1674A" w:rsidRDefault="00F1674A" w:rsidP="00831714">
      <w:pPr>
        <w:pStyle w:val="Heading2"/>
      </w:pPr>
      <w:r w:rsidRPr="00F37868">
        <w:lastRenderedPageBreak/>
        <w:t xml:space="preserve">Increase Nuclear CP </w:t>
      </w:r>
    </w:p>
    <w:p w14:paraId="77902B09" w14:textId="77777777" w:rsidR="00831714" w:rsidRPr="00831714" w:rsidRDefault="00831714" w:rsidP="00831714">
      <w:pPr>
        <w:pStyle w:val="Heading3"/>
      </w:pPr>
      <w:r>
        <w:lastRenderedPageBreak/>
        <w:t>1NC – Generic</w:t>
      </w:r>
    </w:p>
    <w:p w14:paraId="70CFED01" w14:textId="77777777" w:rsidR="00831714" w:rsidRPr="00F37868" w:rsidRDefault="00831714" w:rsidP="00831714">
      <w:pPr>
        <w:pStyle w:val="Heading4"/>
      </w:pPr>
      <w:r w:rsidRPr="00F37868">
        <w:t xml:space="preserve">Counter plan text: all relevant </w:t>
      </w:r>
      <w:proofErr w:type="spellStart"/>
      <w:r w:rsidRPr="00F37868">
        <w:t>aff</w:t>
      </w:r>
      <w:proofErr w:type="spellEnd"/>
      <w:r w:rsidRPr="00F37868">
        <w:t xml:space="preserve"> actors should expand their use of nuclear power </w:t>
      </w:r>
    </w:p>
    <w:p w14:paraId="73C43F90" w14:textId="77777777" w:rsidR="00831714" w:rsidRPr="00F37868" w:rsidRDefault="00831714" w:rsidP="00831714">
      <w:r w:rsidRPr="00F37868">
        <w:rPr>
          <w:rStyle w:val="Style13ptBold"/>
        </w:rPr>
        <w:t>WNA 16</w:t>
      </w:r>
      <w:r w:rsidRPr="00F37868">
        <w:t xml:space="preserve"> [World Nuclear Association, Association’s mission is to promote a wider understanding of nuclear energy among key international influencers by producing authoritative information, developing common industry positions, and contributing to the energy debate, “World Energy Needs and Nuclear Power,” June 2016, </w:t>
      </w:r>
      <w:hyperlink r:id="rId9" w:history="1">
        <w:r w:rsidRPr="00F37868">
          <w:rPr>
            <w:rStyle w:val="Hyperlink"/>
          </w:rPr>
          <w:t>http://www.world-nuclear.org/information-library/current-and-future-generation/world-energy-needs-and-nuclear-power.aspx</w:t>
        </w:r>
      </w:hyperlink>
      <w:r w:rsidRPr="00F37868">
        <w:t xml:space="preserve">] JW </w:t>
      </w:r>
    </w:p>
    <w:p w14:paraId="4AC76F6C" w14:textId="77777777" w:rsidR="00831714" w:rsidRPr="00F37868" w:rsidRDefault="00831714" w:rsidP="00831714">
      <w:pPr>
        <w:rPr>
          <w:sz w:val="16"/>
        </w:rPr>
      </w:pPr>
      <w:r w:rsidRPr="00F37868">
        <w:rPr>
          <w:sz w:val="16"/>
        </w:rPr>
        <w:t xml:space="preserve">Nuclear Power for electricity in published scenarios </w:t>
      </w:r>
      <w:r w:rsidRPr="00F37868">
        <w:rPr>
          <w:rStyle w:val="StyleUnderline"/>
        </w:rPr>
        <w:t xml:space="preserve">Nuclear power generation is an established part of the world's electricity mix </w:t>
      </w:r>
      <w:r w:rsidRPr="00F37868">
        <w:rPr>
          <w:sz w:val="16"/>
        </w:rPr>
        <w:t xml:space="preserve">providing in 2012 some 11% of world electricity of 22,752 </w:t>
      </w:r>
      <w:proofErr w:type="spellStart"/>
      <w:r w:rsidRPr="00F37868">
        <w:rPr>
          <w:sz w:val="16"/>
        </w:rPr>
        <w:t>TWh</w:t>
      </w:r>
      <w:proofErr w:type="spellEnd"/>
      <w:r w:rsidRPr="00F37868">
        <w:rPr>
          <w:sz w:val="16"/>
        </w:rPr>
        <w:t xml:space="preserve"> (cf. coal 40.3%, oil 5%, natural gas 22.4%, hydro 16.5% and other 5%). </w:t>
      </w:r>
      <w:r w:rsidRPr="00F37868">
        <w:rPr>
          <w:rStyle w:val="StyleUnderline"/>
        </w:rPr>
        <w:t>It is especially suitable for large-scale, continuous electricity demand which requires reliability</w:t>
      </w:r>
      <w:r w:rsidRPr="00F37868">
        <w:rPr>
          <w:sz w:val="16"/>
        </w:rPr>
        <w:t xml:space="preserve"> (i.e. base-load), </w:t>
      </w:r>
      <w:r w:rsidRPr="00F37868">
        <w:rPr>
          <w:rStyle w:val="StyleUnderline"/>
        </w:rPr>
        <w:t xml:space="preserve">and hence ideally matched to increasing </w:t>
      </w:r>
      <w:proofErr w:type="spellStart"/>
      <w:r w:rsidRPr="00F37868">
        <w:rPr>
          <w:rStyle w:val="StyleUnderline"/>
        </w:rPr>
        <w:t>urbanisation</w:t>
      </w:r>
      <w:proofErr w:type="spellEnd"/>
      <w:r w:rsidRPr="00F37868">
        <w:rPr>
          <w:rStyle w:val="StyleUnderline"/>
        </w:rPr>
        <w:t xml:space="preserve"> </w:t>
      </w:r>
      <w:proofErr w:type="spellStart"/>
      <w:proofErr w:type="gramStart"/>
      <w:r w:rsidRPr="00F37868">
        <w:rPr>
          <w:rStyle w:val="StyleUnderline"/>
        </w:rPr>
        <w:t>worldwide</w:t>
      </w:r>
      <w:r w:rsidRPr="00F37868">
        <w:rPr>
          <w:sz w:val="16"/>
        </w:rPr>
        <w:t>.OECD</w:t>
      </w:r>
      <w:proofErr w:type="spellEnd"/>
      <w:proofErr w:type="gramEnd"/>
      <w:r w:rsidRPr="00F37868">
        <w:rPr>
          <w:sz w:val="16"/>
        </w:rPr>
        <w:t xml:space="preserve"> World Energy </w:t>
      </w:r>
      <w:proofErr w:type="spellStart"/>
      <w:r w:rsidRPr="00F37868">
        <w:rPr>
          <w:sz w:val="16"/>
        </w:rPr>
        <w:t>OutlookAnnual</w:t>
      </w:r>
      <w:proofErr w:type="spellEnd"/>
      <w:r w:rsidRPr="00F37868">
        <w:rPr>
          <w:sz w:val="16"/>
        </w:rPr>
        <w:t xml:space="preserve"> </w:t>
      </w:r>
      <w:r w:rsidRPr="00F37868">
        <w:rPr>
          <w:rStyle w:val="StyleUnderline"/>
        </w:rPr>
        <w:t>editions of the World Energy Outlook</w:t>
      </w:r>
      <w:r w:rsidRPr="00F37868">
        <w:rPr>
          <w:sz w:val="16"/>
        </w:rPr>
        <w:t xml:space="preserve"> from the OECD International Energy Agency </w:t>
      </w:r>
      <w:r w:rsidRPr="00F37868">
        <w:rPr>
          <w:rStyle w:val="StyleUnderline"/>
        </w:rPr>
        <w:t xml:space="preserve">make clear the increasing importance of nuclear power in meeting energy needs while achieving security of supply and </w:t>
      </w:r>
      <w:proofErr w:type="spellStart"/>
      <w:r w:rsidRPr="00F37868">
        <w:rPr>
          <w:rStyle w:val="StyleUnderline"/>
        </w:rPr>
        <w:t>minimising</w:t>
      </w:r>
      <w:proofErr w:type="spellEnd"/>
      <w:r w:rsidRPr="00F37868">
        <w:rPr>
          <w:rStyle w:val="StyleUnderline"/>
        </w:rPr>
        <w:t xml:space="preserve"> carbon dioxide emissions.</w:t>
      </w:r>
      <w:r w:rsidRPr="00F37868">
        <w:rPr>
          <w:sz w:val="16"/>
        </w:rPr>
        <w:t xml:space="preserve"> The 2006 edition of this report warned that i</w:t>
      </w:r>
      <w:r w:rsidRPr="00F37868">
        <w:rPr>
          <w:rStyle w:val="StyleUnderline"/>
        </w:rPr>
        <w:t>f policies remained unchanged, world energy demand to 2030 is forecast to increase by 53% accompanied by supply crises, giving a "dirty, insecure and expensive" energy future</w:t>
      </w:r>
      <w:r w:rsidRPr="00F37868">
        <w:rPr>
          <w:sz w:val="16"/>
        </w:rPr>
        <w:t xml:space="preserve"> which would be unsustainable. The report showed that </w:t>
      </w:r>
      <w:r w:rsidRPr="00F37868">
        <w:rPr>
          <w:rStyle w:val="StyleUnderline"/>
        </w:rPr>
        <w:t>nuclear power could make a major contribution to reducing dependence on imported gas and curbing CO2 emissions in a cost-effective way</w:t>
      </w:r>
      <w:r w:rsidRPr="00F37868">
        <w:rPr>
          <w:sz w:val="16"/>
        </w:rPr>
        <w:t xml:space="preserve">, since its uranium fuel is abundant. However </w:t>
      </w:r>
      <w:r w:rsidRPr="00F37868">
        <w:rPr>
          <w:rStyle w:val="StyleUnderline"/>
        </w:rPr>
        <w:t>governments needed to play a stronger role in facilitating private investment</w:t>
      </w:r>
      <w:r w:rsidRPr="00F37868">
        <w:rPr>
          <w:sz w:val="16"/>
        </w:rPr>
        <w:t xml:space="preserve">, especially in liberalized electricity markets where the trade-off between security and low price had been a disincentive to investment in new plant and grid </w:t>
      </w:r>
      <w:proofErr w:type="spellStart"/>
      <w:proofErr w:type="gramStart"/>
      <w:r w:rsidRPr="00F37868">
        <w:rPr>
          <w:sz w:val="16"/>
        </w:rPr>
        <w:t>infrastructure.The</w:t>
      </w:r>
      <w:proofErr w:type="spellEnd"/>
      <w:proofErr w:type="gramEnd"/>
      <w:r w:rsidRPr="00F37868">
        <w:rPr>
          <w:sz w:val="16"/>
        </w:rPr>
        <w:t xml:space="preserve"> World Energy Outlook 2009 report said that </w:t>
      </w:r>
      <w:r w:rsidRPr="00F37868">
        <w:rPr>
          <w:rStyle w:val="StyleUnderline"/>
        </w:rPr>
        <w:t xml:space="preserve">investment of US$ 25.6 trillion* would be required by 2030 </w:t>
      </w:r>
      <w:r w:rsidRPr="00F37868">
        <w:rPr>
          <w:sz w:val="16"/>
        </w:rPr>
        <w:t xml:space="preserve">under the reference scenario, </w:t>
      </w:r>
      <w:r w:rsidRPr="00F37868">
        <w:rPr>
          <w:rStyle w:val="StyleUnderline"/>
        </w:rPr>
        <w:t>and $10.5 trillion more under an alternative low-carbon energy scenario</w:t>
      </w:r>
      <w:r w:rsidRPr="00F37868">
        <w:rPr>
          <w:sz w:val="16"/>
        </w:rPr>
        <w:t xml:space="preserve">. Under this, nuclear capacity increases 378 </w:t>
      </w:r>
      <w:proofErr w:type="spellStart"/>
      <w:r w:rsidRPr="00F37868">
        <w:rPr>
          <w:sz w:val="16"/>
        </w:rPr>
        <w:t>GWe</w:t>
      </w:r>
      <w:proofErr w:type="spellEnd"/>
      <w:r w:rsidRPr="00F37868">
        <w:rPr>
          <w:sz w:val="16"/>
        </w:rPr>
        <w:t xml:space="preserve"> (86%) to 816 </w:t>
      </w:r>
      <w:proofErr w:type="spellStart"/>
      <w:r w:rsidRPr="00F37868">
        <w:rPr>
          <w:sz w:val="16"/>
        </w:rPr>
        <w:t>GWe</w:t>
      </w:r>
      <w:proofErr w:type="spellEnd"/>
      <w:r w:rsidRPr="00F37868">
        <w:rPr>
          <w:sz w:val="16"/>
        </w:rPr>
        <w:t xml:space="preserve"> rather than to 475 </w:t>
      </w:r>
      <w:proofErr w:type="spellStart"/>
      <w:r w:rsidRPr="00F37868">
        <w:rPr>
          <w:sz w:val="16"/>
        </w:rPr>
        <w:t>GWe</w:t>
      </w:r>
      <w:proofErr w:type="spellEnd"/>
      <w:r w:rsidRPr="00F37868">
        <w:rPr>
          <w:sz w:val="16"/>
        </w:rPr>
        <w:t xml:space="preserve"> in reference case, energy demand increases by 20% rather than 40% and CO2 emissions reduce to 26.4 </w:t>
      </w:r>
      <w:proofErr w:type="spellStart"/>
      <w:r w:rsidRPr="00F37868">
        <w:rPr>
          <w:sz w:val="16"/>
        </w:rPr>
        <w:t>Gt</w:t>
      </w:r>
      <w:proofErr w:type="spellEnd"/>
      <w:r w:rsidRPr="00F37868">
        <w:rPr>
          <w:sz w:val="16"/>
        </w:rPr>
        <w:t>/</w:t>
      </w:r>
      <w:proofErr w:type="spellStart"/>
      <w:r w:rsidRPr="00F37868">
        <w:rPr>
          <w:sz w:val="16"/>
        </w:rPr>
        <w:t>yr</w:t>
      </w:r>
      <w:proofErr w:type="spellEnd"/>
      <w:r w:rsidRPr="00F37868">
        <w:rPr>
          <w:sz w:val="16"/>
        </w:rPr>
        <w:t xml:space="preserve"> from 28.8 </w:t>
      </w:r>
      <w:proofErr w:type="spellStart"/>
      <w:r w:rsidRPr="00F37868">
        <w:rPr>
          <w:sz w:val="16"/>
        </w:rPr>
        <w:t>Gt</w:t>
      </w:r>
      <w:proofErr w:type="spellEnd"/>
      <w:r w:rsidRPr="00F37868">
        <w:rPr>
          <w:sz w:val="16"/>
        </w:rPr>
        <w:t>/</w:t>
      </w:r>
      <w:proofErr w:type="spellStart"/>
      <w:r w:rsidRPr="00F37868">
        <w:rPr>
          <w:sz w:val="16"/>
        </w:rPr>
        <w:t>yr</w:t>
      </w:r>
      <w:proofErr w:type="spellEnd"/>
      <w:r w:rsidRPr="00F37868">
        <w:rPr>
          <w:sz w:val="16"/>
        </w:rPr>
        <w:t xml:space="preserve"> in 2007</w:t>
      </w:r>
      <w:proofErr w:type="gramStart"/>
      <w:r w:rsidRPr="00F37868">
        <w:rPr>
          <w:sz w:val="16"/>
        </w:rPr>
        <w:t>.*</w:t>
      </w:r>
      <w:proofErr w:type="gramEnd"/>
      <w:r w:rsidRPr="00F37868">
        <w:rPr>
          <w:sz w:val="16"/>
        </w:rPr>
        <w:t xml:space="preserve"> Of the $25.6 trillion amount, $13.7 trillion is for electricity: about half for generation and the rest for transmission and </w:t>
      </w:r>
      <w:proofErr w:type="spellStart"/>
      <w:r w:rsidRPr="00F37868">
        <w:rPr>
          <w:sz w:val="16"/>
        </w:rPr>
        <w:t>distribution.</w:t>
      </w:r>
      <w:r w:rsidRPr="00F37868">
        <w:rPr>
          <w:rStyle w:val="StyleUnderline"/>
        </w:rPr>
        <w:t>The</w:t>
      </w:r>
      <w:proofErr w:type="spellEnd"/>
      <w:r w:rsidRPr="00F37868">
        <w:rPr>
          <w:sz w:val="16"/>
        </w:rPr>
        <w:t xml:space="preserve"> World Energy Outlook </w:t>
      </w:r>
      <w:r w:rsidRPr="00F37868">
        <w:rPr>
          <w:rStyle w:val="StyleUnderline"/>
        </w:rPr>
        <w:t>2010 report built on this and showed that removing fossil</w:t>
      </w:r>
      <w:r w:rsidRPr="00F37868">
        <w:rPr>
          <w:rStyle w:val="StyleUnderline"/>
          <w:rFonts w:ascii="Papyrus Condensed" w:hAnsi="Papyrus Condensed" w:cs="Papyrus Condensed"/>
        </w:rPr>
        <w:t>‐</w:t>
      </w:r>
      <w:r w:rsidRPr="00F37868">
        <w:rPr>
          <w:rStyle w:val="StyleUnderline"/>
        </w:rPr>
        <w:t>fuel consumption subsidies,</w:t>
      </w:r>
      <w:r w:rsidRPr="00F37868">
        <w:rPr>
          <w:sz w:val="16"/>
        </w:rPr>
        <w:t xml:space="preserve"> which totaled $312 billion in 2009 (mostly in non-OECD countries), </w:t>
      </w:r>
      <w:r w:rsidRPr="00F37868">
        <w:rPr>
          <w:rStyle w:val="StyleUnderline"/>
        </w:rPr>
        <w:t>could make a big contribution to meeting energy security and environmental goals,</w:t>
      </w:r>
      <w:r w:rsidRPr="00F37868">
        <w:rPr>
          <w:sz w:val="16"/>
        </w:rPr>
        <w:t xml:space="preserve"> including mitigating CO2 and other emissions. In the central New Policies scenario, based on recent policy advances, world primary energy demand increases by 36% between 2008 and 2035, or 1.2% per year average. This compares with 2% per year over the previous 27</w:t>
      </w:r>
      <w:r w:rsidRPr="00F37868">
        <w:rPr>
          <w:rFonts w:ascii="Papyrus Condensed" w:hAnsi="Papyrus Condensed" w:cs="Papyrus Condensed"/>
          <w:sz w:val="16"/>
        </w:rPr>
        <w:t>‐</w:t>
      </w:r>
      <w:r w:rsidRPr="00F37868">
        <w:rPr>
          <w:sz w:val="16"/>
        </w:rPr>
        <w:t>year period, but is higher than the low-carbon scenario</w:t>
      </w:r>
      <w:r w:rsidRPr="00F37868">
        <w:rPr>
          <w:rStyle w:val="StyleUnderline"/>
        </w:rPr>
        <w:t xml:space="preserve">. In this scenario, non-OECD countries account for 93% of the primary energy demand growth. </w:t>
      </w:r>
      <w:r w:rsidRPr="00F37868">
        <w:rPr>
          <w:sz w:val="16"/>
        </w:rPr>
        <w:t xml:space="preserve">The report notes that while China's energy use was half that of the USA in 2000, it overtook the USA in 2009.In the WEO 2010 New Policies scenario electricity demand was expected to grow at 2.2% pa to 2035, almost double the rate of primary energy, and with 80% of the growth being in non-OECD countries. Globally, </w:t>
      </w:r>
      <w:r w:rsidRPr="00F37868">
        <w:rPr>
          <w:rStyle w:val="StyleUnderline"/>
        </w:rPr>
        <w:t xml:space="preserve">gross capacity additions, to replace obsolete capacity and to meet demand growth, amount to around 5900 </w:t>
      </w:r>
      <w:proofErr w:type="spellStart"/>
      <w:r w:rsidRPr="00F37868">
        <w:rPr>
          <w:rStyle w:val="StyleUnderline"/>
        </w:rPr>
        <w:t>GWe</w:t>
      </w:r>
      <w:proofErr w:type="spellEnd"/>
      <w:r w:rsidRPr="00F37868">
        <w:rPr>
          <w:rStyle w:val="StyleUnderline"/>
        </w:rPr>
        <w:t xml:space="preserve"> to 2035 – 25% more than current installed capacity. Nuclear capacity increased by only 360 </w:t>
      </w:r>
      <w:proofErr w:type="spellStart"/>
      <w:r w:rsidRPr="00F37868">
        <w:rPr>
          <w:rStyle w:val="StyleUnderline"/>
        </w:rPr>
        <w:t>GWe</w:t>
      </w:r>
      <w:proofErr w:type="spellEnd"/>
      <w:r w:rsidRPr="00F37868">
        <w:rPr>
          <w:rStyle w:val="StyleUnderline"/>
        </w:rPr>
        <w:t xml:space="preserve">, </w:t>
      </w:r>
      <w:r w:rsidRPr="00F37868">
        <w:rPr>
          <w:sz w:val="16"/>
        </w:rPr>
        <w:t xml:space="preserve">somewhat less than in the reduced carbon scenario. Support for renewable sources of electricity, estimated at $37 billion in 2009, is quadrupled. But per unit it </w:t>
      </w:r>
      <w:r w:rsidRPr="00F37868">
        <w:rPr>
          <w:sz w:val="16"/>
        </w:rPr>
        <w:lastRenderedPageBreak/>
        <w:t xml:space="preserve">drops from average 5.5 c/kWh to 2.3 cents, apart from costs of integrating them into the grid. CO2 emissions increase from 29 </w:t>
      </w:r>
      <w:proofErr w:type="spellStart"/>
      <w:r w:rsidRPr="00F37868">
        <w:rPr>
          <w:sz w:val="16"/>
        </w:rPr>
        <w:t>Gt</w:t>
      </w:r>
      <w:proofErr w:type="spellEnd"/>
      <w:r w:rsidRPr="00F37868">
        <w:rPr>
          <w:sz w:val="16"/>
        </w:rPr>
        <w:t>/</w:t>
      </w:r>
      <w:proofErr w:type="spellStart"/>
      <w:r w:rsidRPr="00F37868">
        <w:rPr>
          <w:sz w:val="16"/>
        </w:rPr>
        <w:t>yr</w:t>
      </w:r>
      <w:proofErr w:type="spellEnd"/>
      <w:r w:rsidRPr="00F37868">
        <w:rPr>
          <w:sz w:val="16"/>
        </w:rPr>
        <w:t xml:space="preserve"> in 2008 to 34 </w:t>
      </w:r>
      <w:proofErr w:type="spellStart"/>
      <w:r w:rsidRPr="00F37868">
        <w:rPr>
          <w:sz w:val="16"/>
        </w:rPr>
        <w:t>Gt</w:t>
      </w:r>
      <w:proofErr w:type="spellEnd"/>
      <w:r w:rsidRPr="00F37868">
        <w:rPr>
          <w:sz w:val="16"/>
        </w:rPr>
        <w:t xml:space="preserve"> in 2020 and 35 </w:t>
      </w:r>
      <w:proofErr w:type="spellStart"/>
      <w:r w:rsidRPr="00F37868">
        <w:rPr>
          <w:sz w:val="16"/>
        </w:rPr>
        <w:t>Gt</w:t>
      </w:r>
      <w:proofErr w:type="spellEnd"/>
      <w:r w:rsidRPr="00F37868">
        <w:rPr>
          <w:sz w:val="16"/>
        </w:rPr>
        <w:t xml:space="preserve"> in 2035, all this being in non-OECD countries. In the low-carbon scenario they peak at 32 </w:t>
      </w:r>
      <w:proofErr w:type="spellStart"/>
      <w:r w:rsidRPr="00F37868">
        <w:rPr>
          <w:sz w:val="16"/>
        </w:rPr>
        <w:t>Gt</w:t>
      </w:r>
      <w:proofErr w:type="spellEnd"/>
      <w:r w:rsidRPr="00F37868">
        <w:rPr>
          <w:sz w:val="16"/>
        </w:rPr>
        <w:t xml:space="preserve"> about 2020 and drop to 22 </w:t>
      </w:r>
      <w:proofErr w:type="spellStart"/>
      <w:r w:rsidRPr="00F37868">
        <w:rPr>
          <w:sz w:val="16"/>
        </w:rPr>
        <w:t>Gt</w:t>
      </w:r>
      <w:proofErr w:type="spellEnd"/>
      <w:r w:rsidRPr="00F37868">
        <w:rPr>
          <w:sz w:val="16"/>
        </w:rPr>
        <w:t xml:space="preserve"> in 2035 with CO2 emission costs then being $90-120 per </w:t>
      </w:r>
      <w:proofErr w:type="spellStart"/>
      <w:r w:rsidRPr="00F37868">
        <w:rPr>
          <w:sz w:val="16"/>
        </w:rPr>
        <w:t>tonne</w:t>
      </w:r>
      <w:proofErr w:type="spellEnd"/>
      <w:r w:rsidRPr="00F37868">
        <w:rPr>
          <w:sz w:val="16"/>
        </w:rPr>
        <w:t xml:space="preserve"> (all in 2009 dollars). In the '450' low-carbon scenario to 2035, the additional spending on low</w:t>
      </w:r>
      <w:r w:rsidRPr="00F37868">
        <w:rPr>
          <w:rFonts w:ascii="Papyrus Condensed" w:hAnsi="Papyrus Condensed" w:cs="Papyrus Condensed"/>
          <w:sz w:val="16"/>
        </w:rPr>
        <w:t>‐</w:t>
      </w:r>
      <w:r w:rsidRPr="00F37868">
        <w:rPr>
          <w:sz w:val="16"/>
        </w:rPr>
        <w:t>carbon energy technologies (business investment and consumer spending) amounts to $18 trillion more than in the Current Policies Scenario, and around $13.5 trillion more than in the New Policies Scenario.</w:t>
      </w:r>
    </w:p>
    <w:p w14:paraId="600A62AA" w14:textId="77777777" w:rsidR="00831714" w:rsidRPr="00F37868" w:rsidRDefault="00831714" w:rsidP="00831714">
      <w:pPr>
        <w:pStyle w:val="Heading4"/>
      </w:pPr>
      <w:r w:rsidRPr="00F37868">
        <w:t xml:space="preserve">Nuclear produces more electricity by 2040 </w:t>
      </w:r>
    </w:p>
    <w:p w14:paraId="09780B32" w14:textId="77777777" w:rsidR="00831714" w:rsidRPr="00F37868" w:rsidRDefault="00831714" w:rsidP="00831714">
      <w:r w:rsidRPr="00F37868">
        <w:rPr>
          <w:rStyle w:val="Style13ptBold"/>
        </w:rPr>
        <w:t>WNA 16</w:t>
      </w:r>
      <w:r w:rsidRPr="00F37868">
        <w:t xml:space="preserve"> [World Nuclear Association, Association’s mission is to promote a wider understanding of nuclear energy among key international influencers by producing authoritative information, developing common industry positions, and contributing to the energy debate, “World Energy Needs and Nuclear Power,” June 2016, </w:t>
      </w:r>
      <w:hyperlink r:id="rId10" w:history="1">
        <w:r w:rsidRPr="00F37868">
          <w:rPr>
            <w:rStyle w:val="Hyperlink"/>
          </w:rPr>
          <w:t>http://www.world-nuclear.org/information-library/current-and-future-generation/world-energy-needs-and-nuclear-power.aspx</w:t>
        </w:r>
      </w:hyperlink>
      <w:r w:rsidRPr="00F37868">
        <w:t xml:space="preserve">] JW </w:t>
      </w:r>
    </w:p>
    <w:p w14:paraId="5D52452B" w14:textId="77777777" w:rsidR="00831714" w:rsidRPr="00F37868" w:rsidRDefault="00831714" w:rsidP="00831714">
      <w:pPr>
        <w:rPr>
          <w:sz w:val="16"/>
        </w:rPr>
      </w:pPr>
      <w:r w:rsidRPr="00F37868">
        <w:rPr>
          <w:rStyle w:val="StyleUnderline"/>
        </w:rPr>
        <w:t xml:space="preserve">Nuclear power provides considerably more electricity by 2040 in all scenarios. </w:t>
      </w:r>
      <w:r w:rsidRPr="00F37868">
        <w:rPr>
          <w:sz w:val="16"/>
        </w:rPr>
        <w:t xml:space="preserve">From 2,478 </w:t>
      </w:r>
      <w:proofErr w:type="spellStart"/>
      <w:r w:rsidRPr="00F37868">
        <w:rPr>
          <w:sz w:val="16"/>
        </w:rPr>
        <w:t>TWh</w:t>
      </w:r>
      <w:proofErr w:type="spellEnd"/>
      <w:r w:rsidRPr="00F37868">
        <w:rPr>
          <w:sz w:val="16"/>
        </w:rPr>
        <w:t xml:space="preserve"> base in 2013, it increases to 4,606 </w:t>
      </w:r>
      <w:proofErr w:type="spellStart"/>
      <w:r w:rsidRPr="00F37868">
        <w:rPr>
          <w:sz w:val="16"/>
        </w:rPr>
        <w:t>TWh</w:t>
      </w:r>
      <w:proofErr w:type="spellEnd"/>
      <w:r w:rsidRPr="00F37868">
        <w:rPr>
          <w:sz w:val="16"/>
        </w:rPr>
        <w:t xml:space="preserve"> with New Policies, 3,974 under Current Policies, and 6,243 </w:t>
      </w:r>
      <w:proofErr w:type="spellStart"/>
      <w:r w:rsidRPr="00F37868">
        <w:rPr>
          <w:sz w:val="16"/>
        </w:rPr>
        <w:t>TWh</w:t>
      </w:r>
      <w:proofErr w:type="spellEnd"/>
      <w:r w:rsidRPr="00F37868">
        <w:rPr>
          <w:sz w:val="16"/>
        </w:rPr>
        <w:t xml:space="preserve"> in the 450 Scenario, </w:t>
      </w:r>
      <w:r w:rsidRPr="00F37868">
        <w:rPr>
          <w:rStyle w:val="StyleUnderline"/>
        </w:rPr>
        <w:t>then corresponding to 18% of supply</w:t>
      </w:r>
      <w:r w:rsidRPr="00F37868">
        <w:rPr>
          <w:sz w:val="16"/>
        </w:rPr>
        <w:t xml:space="preserve">. Under New Policies, 147 </w:t>
      </w:r>
      <w:proofErr w:type="spellStart"/>
      <w:r w:rsidRPr="00F37868">
        <w:rPr>
          <w:sz w:val="16"/>
        </w:rPr>
        <w:t>GWe</w:t>
      </w:r>
      <w:proofErr w:type="spellEnd"/>
      <w:r w:rsidRPr="00F37868">
        <w:rPr>
          <w:sz w:val="16"/>
        </w:rPr>
        <w:t xml:space="preserve"> is added by 2025, and another 218 </w:t>
      </w:r>
      <w:proofErr w:type="spellStart"/>
      <w:r w:rsidRPr="00F37868">
        <w:rPr>
          <w:sz w:val="16"/>
        </w:rPr>
        <w:t>GWe</w:t>
      </w:r>
      <w:proofErr w:type="spellEnd"/>
      <w:r w:rsidRPr="00F37868">
        <w:rPr>
          <w:sz w:val="16"/>
        </w:rPr>
        <w:t xml:space="preserve"> by 2040, both figures offset by retirements (62 &amp; 86 </w:t>
      </w:r>
      <w:proofErr w:type="spellStart"/>
      <w:r w:rsidRPr="00F37868">
        <w:rPr>
          <w:sz w:val="16"/>
        </w:rPr>
        <w:t>GWe</w:t>
      </w:r>
      <w:proofErr w:type="spellEnd"/>
      <w:r w:rsidRPr="00F37868">
        <w:rPr>
          <w:sz w:val="16"/>
        </w:rPr>
        <w:t xml:space="preserve"> respectively). </w:t>
      </w:r>
      <w:r w:rsidRPr="00F37868">
        <w:rPr>
          <w:rStyle w:val="StyleUnderline"/>
        </w:rPr>
        <w:t xml:space="preserve">That scenario has much greater net addition for coal, gas, wind, solar and hydro, though it shows that the 2020 cost of electricity from non-hydro renewables is more than double that from nuclear, coal or hydro, </w:t>
      </w:r>
      <w:r w:rsidRPr="00F37868">
        <w:rPr>
          <w:sz w:val="16"/>
        </w:rPr>
        <w:t>though the difference diminishes by 2040.</w:t>
      </w:r>
    </w:p>
    <w:p w14:paraId="5CB0B91D" w14:textId="77777777" w:rsidR="00F1674A" w:rsidRDefault="00F1674A" w:rsidP="00831714">
      <w:pPr>
        <w:pStyle w:val="Heading3"/>
      </w:pPr>
      <w:r w:rsidRPr="00F37868">
        <w:lastRenderedPageBreak/>
        <w:t>1NC – US</w:t>
      </w:r>
    </w:p>
    <w:p w14:paraId="0BB62F91" w14:textId="77777777" w:rsidR="004C25C6" w:rsidRDefault="004C25C6" w:rsidP="004C25C6">
      <w:pPr>
        <w:pStyle w:val="Heading4"/>
      </w:pPr>
      <w:r>
        <w:t>Counterplan: Countries ought to substantially increase nuclear energy production using to encompass at least 50% of their energy production</w:t>
      </w:r>
    </w:p>
    <w:p w14:paraId="47B12741" w14:textId="39914271" w:rsidR="004C25C6" w:rsidRPr="00F67E6D" w:rsidRDefault="004C25C6" w:rsidP="004C25C6">
      <w:pPr>
        <w:rPr>
          <w:vertAlign w:val="subscript"/>
        </w:rPr>
      </w:pPr>
      <w:r w:rsidRPr="009A510D">
        <w:rPr>
          <w:b/>
        </w:rPr>
        <w:t xml:space="preserve">Becker </w:t>
      </w:r>
      <w:r w:rsidR="00831714">
        <w:rPr>
          <w:b/>
        </w:rPr>
        <w:t>et al</w:t>
      </w:r>
      <w:r>
        <w:rPr>
          <w:b/>
        </w:rPr>
        <w:t xml:space="preserve"> </w:t>
      </w:r>
      <w:proofErr w:type="gramStart"/>
      <w:r>
        <w:rPr>
          <w:b/>
        </w:rPr>
        <w:t xml:space="preserve">8 </w:t>
      </w:r>
      <w:r>
        <w:t xml:space="preserve"> </w:t>
      </w:r>
      <w:r w:rsidRPr="009A510D">
        <w:rPr>
          <w:vertAlign w:val="subscript"/>
        </w:rPr>
        <w:t>Ulrich</w:t>
      </w:r>
      <w:proofErr w:type="gramEnd"/>
      <w:r w:rsidRPr="009A510D">
        <w:rPr>
          <w:vertAlign w:val="subscript"/>
        </w:rPr>
        <w:t xml:space="preserve"> Becker (Professor Emeritus MIT Department of Physics), Bruno </w:t>
      </w:r>
      <w:proofErr w:type="spellStart"/>
      <w:r w:rsidRPr="009A510D">
        <w:rPr>
          <w:vertAlign w:val="subscript"/>
        </w:rPr>
        <w:t>Coppi</w:t>
      </w:r>
      <w:proofErr w:type="spellEnd"/>
      <w:r w:rsidRPr="009A510D">
        <w:rPr>
          <w:vertAlign w:val="subscript"/>
        </w:rPr>
        <w:t xml:space="preserve"> (Professor MIT Department of Physics), Eric </w:t>
      </w:r>
      <w:proofErr w:type="spellStart"/>
      <w:r w:rsidRPr="009A510D">
        <w:rPr>
          <w:vertAlign w:val="subscript"/>
        </w:rPr>
        <w:t>Cosman</w:t>
      </w:r>
      <w:proofErr w:type="spellEnd"/>
      <w:r w:rsidRPr="009A510D">
        <w:rPr>
          <w:vertAlign w:val="subscript"/>
        </w:rPr>
        <w:t>(Professor Emeritus MIT Department of Physics), Peter Demos, Arthur Kerman (Professor Emeritus MIT Department of Physics), Richard Milner (Professor MIT Department of Physics) “A Perspective on the Future Energy Supply of the United States: The Urgent Need for Increased Nuclear Power” Vol. XXI No. 2 November / December 2008 http://web.mit.edu/fnl/volume/212/milner.html</w:t>
      </w:r>
    </w:p>
    <w:p w14:paraId="723BC17A" w14:textId="77777777" w:rsidR="004C25C6" w:rsidRDefault="004C25C6" w:rsidP="004C25C6">
      <w:pPr>
        <w:rPr>
          <w:sz w:val="16"/>
        </w:rPr>
      </w:pPr>
      <w:r w:rsidRPr="001E109C">
        <w:rPr>
          <w:sz w:val="16"/>
        </w:rPr>
        <w:t xml:space="preserve">The </w:t>
      </w:r>
      <w:r w:rsidRPr="00F772D5">
        <w:rPr>
          <w:rStyle w:val="StyleUnderline"/>
          <w:highlight w:val="yellow"/>
        </w:rPr>
        <w:t>U</w:t>
      </w:r>
      <w:r w:rsidRPr="001E109C">
        <w:rPr>
          <w:sz w:val="16"/>
        </w:rPr>
        <w:t xml:space="preserve">nited </w:t>
      </w:r>
      <w:r w:rsidRPr="00F772D5">
        <w:rPr>
          <w:rStyle w:val="StyleUnderline"/>
          <w:highlight w:val="yellow"/>
        </w:rPr>
        <w:t>S</w:t>
      </w:r>
      <w:r w:rsidRPr="001E109C">
        <w:rPr>
          <w:sz w:val="16"/>
        </w:rPr>
        <w:t xml:space="preserve">tates </w:t>
      </w:r>
      <w:r w:rsidRPr="00F772D5">
        <w:rPr>
          <w:rStyle w:val="StyleUnderline"/>
          <w:highlight w:val="yellow"/>
        </w:rPr>
        <w:t>needs</w:t>
      </w:r>
      <w:r w:rsidRPr="001E109C">
        <w:rPr>
          <w:sz w:val="16"/>
        </w:rPr>
        <w:t xml:space="preserve"> immediately to develop on a </w:t>
      </w:r>
      <w:r w:rsidRPr="009A6624">
        <w:rPr>
          <w:rStyle w:val="StyleUnderline"/>
        </w:rPr>
        <w:t xml:space="preserve">large scale </w:t>
      </w:r>
      <w:r w:rsidRPr="00F772D5">
        <w:rPr>
          <w:rStyle w:val="StyleUnderline"/>
          <w:highlight w:val="yellow"/>
        </w:rPr>
        <w:t xml:space="preserve">an energy source </w:t>
      </w:r>
      <w:proofErr w:type="gramStart"/>
      <w:r w:rsidRPr="00F772D5">
        <w:rPr>
          <w:rStyle w:val="StyleUnderline"/>
          <w:highlight w:val="yellow"/>
        </w:rPr>
        <w:t>which</w:t>
      </w:r>
      <w:proofErr w:type="gramEnd"/>
      <w:r w:rsidRPr="00F772D5">
        <w:rPr>
          <w:rStyle w:val="StyleUnderline"/>
          <w:highlight w:val="yellow"/>
        </w:rPr>
        <w:t xml:space="preserve"> does not produce greenhouse gases</w:t>
      </w:r>
      <w:r w:rsidRPr="009A6624">
        <w:rPr>
          <w:rStyle w:val="StyleUnderline"/>
        </w:rPr>
        <w:t>,</w:t>
      </w:r>
      <w:r w:rsidRPr="001E109C">
        <w:rPr>
          <w:sz w:val="16"/>
        </w:rPr>
        <w:t xml:space="preserve"> which is already known to be technologically feasible, and which is economical in view of projected costs of energy in the future. </w:t>
      </w:r>
      <w:r w:rsidRPr="00F772D5">
        <w:rPr>
          <w:rStyle w:val="StyleUnderline"/>
          <w:highlight w:val="yellow"/>
        </w:rPr>
        <w:t>That</w:t>
      </w:r>
      <w:r w:rsidRPr="001E109C">
        <w:rPr>
          <w:sz w:val="16"/>
        </w:rPr>
        <w:t xml:space="preserve"> energy source </w:t>
      </w:r>
      <w:r w:rsidRPr="00F772D5">
        <w:rPr>
          <w:rStyle w:val="StyleUnderline"/>
          <w:highlight w:val="yellow"/>
        </w:rPr>
        <w:t>is nuclear fission</w:t>
      </w:r>
      <w:r w:rsidRPr="009A6624">
        <w:rPr>
          <w:rStyle w:val="StyleUnderline"/>
        </w:rPr>
        <w:t>.</w:t>
      </w:r>
      <w:r>
        <w:rPr>
          <w:rStyle w:val="StyleUnderline"/>
        </w:rPr>
        <w:t xml:space="preserve"> </w:t>
      </w:r>
      <w:r w:rsidRPr="001E109C">
        <w:rPr>
          <w:sz w:val="16"/>
        </w:rPr>
        <w:t xml:space="preserve">Nuclear fission power reactor technology was developed in the U.S. and has been utilized for electricity generation on a large scale across the globe for half a century. For example, </w:t>
      </w:r>
      <w:r w:rsidRPr="009A6624">
        <w:rPr>
          <w:rStyle w:val="StyleUnderline"/>
        </w:rPr>
        <w:t>France produces about 70% of its electricity using nuclear power. In the U.S. about 20%</w:t>
      </w:r>
      <w:r w:rsidRPr="001E109C">
        <w:rPr>
          <w:sz w:val="16"/>
        </w:rPr>
        <w:t xml:space="preserve"> of the electricity used is produced using nuclear power. However, there are states where it is significantly larger, e.g., in Illinois about 50% of electricity is generated by nuclear power. </w:t>
      </w:r>
      <w:r w:rsidRPr="00F772D5">
        <w:rPr>
          <w:rStyle w:val="Emphasis"/>
          <w:highlight w:val="yellow"/>
        </w:rPr>
        <w:t>The U.S. should establish the goal to produce half of its electricity by means of nuclear power</w:t>
      </w:r>
      <w:r w:rsidRPr="001E109C">
        <w:rPr>
          <w:sz w:val="16"/>
        </w:rPr>
        <w:t xml:space="preserve"> as soon as feasible. </w:t>
      </w:r>
      <w:r w:rsidRPr="009A6624">
        <w:rPr>
          <w:rStyle w:val="StyleUnderline"/>
        </w:rPr>
        <w:t>This will</w:t>
      </w:r>
      <w:r w:rsidRPr="001E109C">
        <w:rPr>
          <w:sz w:val="16"/>
        </w:rPr>
        <w:t xml:space="preserve"> have the effect of </w:t>
      </w:r>
      <w:r w:rsidRPr="009A6624">
        <w:rPr>
          <w:rStyle w:val="StyleUnderline"/>
        </w:rPr>
        <w:t>reduc</w:t>
      </w:r>
      <w:r w:rsidRPr="001E109C">
        <w:rPr>
          <w:sz w:val="16"/>
        </w:rPr>
        <w:t xml:space="preserve">ing </w:t>
      </w:r>
      <w:r w:rsidRPr="009A6624">
        <w:rPr>
          <w:rStyle w:val="StyleUnderline"/>
        </w:rPr>
        <w:t xml:space="preserve">greenhouse </w:t>
      </w:r>
      <w:r w:rsidRPr="001E109C">
        <w:rPr>
          <w:sz w:val="16"/>
        </w:rPr>
        <w:t>gas</w:t>
      </w:r>
      <w:r w:rsidRPr="009A6624">
        <w:rPr>
          <w:rStyle w:val="StyleUnderline"/>
        </w:rPr>
        <w:t xml:space="preserve"> emissions</w:t>
      </w:r>
      <w:r w:rsidRPr="001E109C">
        <w:rPr>
          <w:sz w:val="16"/>
        </w:rPr>
        <w:t xml:space="preserve">, avoiding the risk of an “energy gap” in supply, and providing valuable time for new energy technologies to be developed. </w:t>
      </w:r>
      <w:proofErr w:type="gramStart"/>
      <w:r w:rsidRPr="001E109C">
        <w:rPr>
          <w:sz w:val="16"/>
        </w:rPr>
        <w:t>This goal would fast track and increase</w:t>
      </w:r>
      <w:proofErr w:type="gramEnd"/>
      <w:r w:rsidRPr="001E109C">
        <w:rPr>
          <w:sz w:val="16"/>
        </w:rPr>
        <w:t xml:space="preserve"> the projected levels of nuclear power over the scenarios considered in several energy studies, including the 2003 MIT study, The Future of Nuclear Power. A Change in U.S. Government Policy and Leadership is Needed The </w:t>
      </w:r>
      <w:r w:rsidRPr="009A6624">
        <w:rPr>
          <w:rStyle w:val="StyleUnderline"/>
        </w:rPr>
        <w:t>expansion</w:t>
      </w:r>
      <w:r w:rsidRPr="001E109C">
        <w:rPr>
          <w:sz w:val="16"/>
        </w:rPr>
        <w:t xml:space="preserve"> of nuclear power in the U.S. </w:t>
      </w:r>
      <w:r w:rsidRPr="009A6624">
        <w:rPr>
          <w:rStyle w:val="StyleUnderline"/>
        </w:rPr>
        <w:t xml:space="preserve">requires a major change in </w:t>
      </w:r>
      <w:r w:rsidRPr="001E109C">
        <w:rPr>
          <w:sz w:val="16"/>
        </w:rPr>
        <w:t xml:space="preserve">U.S. government </w:t>
      </w:r>
      <w:r w:rsidRPr="009A6624">
        <w:rPr>
          <w:rStyle w:val="StyleUnderline"/>
        </w:rPr>
        <w:t xml:space="preserve">policy and a change in the U.S. </w:t>
      </w:r>
      <w:r w:rsidRPr="001E109C">
        <w:rPr>
          <w:sz w:val="16"/>
        </w:rPr>
        <w:t>public’s</w:t>
      </w:r>
      <w:r w:rsidRPr="009A6624">
        <w:rPr>
          <w:rStyle w:val="StyleUnderline"/>
        </w:rPr>
        <w:t xml:space="preserve"> perceptions</w:t>
      </w:r>
      <w:r w:rsidRPr="001E109C">
        <w:rPr>
          <w:sz w:val="16"/>
        </w:rPr>
        <w:t xml:space="preserve">. In the past 30 years there has been criticism of nuclear fission power that has raised the American public’s concern; however, this </w:t>
      </w:r>
      <w:r w:rsidRPr="00F772D5">
        <w:rPr>
          <w:rStyle w:val="StyleUnderline"/>
          <w:highlight w:val="yellow"/>
        </w:rPr>
        <w:t>criticism must be viewed</w:t>
      </w:r>
      <w:r w:rsidRPr="001E109C">
        <w:rPr>
          <w:sz w:val="16"/>
        </w:rPr>
        <w:t xml:space="preserve"> today </w:t>
      </w:r>
      <w:r w:rsidRPr="00F772D5">
        <w:rPr>
          <w:rStyle w:val="StyleUnderline"/>
          <w:highlight w:val="yellow"/>
        </w:rPr>
        <w:t>in the context of national energy needs</w:t>
      </w:r>
      <w:r w:rsidRPr="001E109C">
        <w:rPr>
          <w:sz w:val="16"/>
        </w:rPr>
        <w:t xml:space="preserve"> and the positive experience that has been gained from the use of nuclear power. The </w:t>
      </w:r>
      <w:r w:rsidRPr="009A6624">
        <w:rPr>
          <w:rStyle w:val="StyleUnderline"/>
        </w:rPr>
        <w:t>criticism has related</w:t>
      </w:r>
      <w:r w:rsidRPr="001E109C">
        <w:rPr>
          <w:sz w:val="16"/>
        </w:rPr>
        <w:t xml:space="preserve"> primarily </w:t>
      </w:r>
      <w:r w:rsidRPr="009A6624">
        <w:rPr>
          <w:rStyle w:val="StyleUnderline"/>
        </w:rPr>
        <w:t>to</w:t>
      </w:r>
      <w:r w:rsidRPr="001E109C">
        <w:rPr>
          <w:sz w:val="16"/>
        </w:rPr>
        <w:t xml:space="preserve"> nuclear reactor </w:t>
      </w:r>
      <w:r w:rsidRPr="009A6624">
        <w:rPr>
          <w:rStyle w:val="StyleUnderline"/>
        </w:rPr>
        <w:t xml:space="preserve">safety, storage and environmental risks </w:t>
      </w:r>
      <w:r w:rsidRPr="001E109C">
        <w:rPr>
          <w:sz w:val="16"/>
        </w:rPr>
        <w:t xml:space="preserve">of nuclear waste, </w:t>
      </w:r>
      <w:r w:rsidRPr="009A6624">
        <w:rPr>
          <w:rStyle w:val="StyleUnderline"/>
        </w:rPr>
        <w:t>prolif</w:t>
      </w:r>
      <w:r w:rsidRPr="001E109C">
        <w:rPr>
          <w:sz w:val="16"/>
        </w:rPr>
        <w:t xml:space="preserve">eration of nuclear materials that could be used in weapons, </w:t>
      </w:r>
      <w:r w:rsidRPr="009A6624">
        <w:rPr>
          <w:rStyle w:val="StyleUnderline"/>
        </w:rPr>
        <w:t xml:space="preserve">and </w:t>
      </w:r>
      <w:r w:rsidRPr="001E109C">
        <w:rPr>
          <w:sz w:val="16"/>
        </w:rPr>
        <w:t>the</w:t>
      </w:r>
      <w:r w:rsidRPr="009A6624">
        <w:rPr>
          <w:rStyle w:val="StyleUnderline"/>
        </w:rPr>
        <w:t xml:space="preserve"> cost</w:t>
      </w:r>
      <w:r w:rsidRPr="001E109C">
        <w:rPr>
          <w:sz w:val="16"/>
        </w:rPr>
        <w:t xml:space="preserve"> of nuclear power relative to coal, natural gas, and oil. </w:t>
      </w:r>
      <w:r w:rsidRPr="009A6624">
        <w:rPr>
          <w:rStyle w:val="StyleUnderline"/>
        </w:rPr>
        <w:t xml:space="preserve">In </w:t>
      </w:r>
      <w:r w:rsidRPr="00F772D5">
        <w:rPr>
          <w:rStyle w:val="StyleUnderline"/>
          <w:highlight w:val="yellow"/>
        </w:rPr>
        <w:t>each</w:t>
      </w:r>
      <w:r w:rsidRPr="001E109C">
        <w:rPr>
          <w:sz w:val="16"/>
        </w:rPr>
        <w:t xml:space="preserve"> of these cases, the </w:t>
      </w:r>
      <w:r w:rsidRPr="00F772D5">
        <w:rPr>
          <w:rStyle w:val="StyleUnderline"/>
          <w:highlight w:val="yellow"/>
        </w:rPr>
        <w:t>problems are</w:t>
      </w:r>
      <w:r w:rsidRPr="009A6624">
        <w:rPr>
          <w:rStyle w:val="StyleUnderline"/>
        </w:rPr>
        <w:t xml:space="preserve"> </w:t>
      </w:r>
      <w:r w:rsidRPr="001E109C">
        <w:rPr>
          <w:sz w:val="16"/>
        </w:rPr>
        <w:t>either</w:t>
      </w:r>
      <w:r w:rsidRPr="009A6624">
        <w:rPr>
          <w:rStyle w:val="StyleUnderline"/>
        </w:rPr>
        <w:t xml:space="preserve"> </w:t>
      </w:r>
      <w:r w:rsidRPr="00F772D5">
        <w:rPr>
          <w:rStyle w:val="StyleUnderline"/>
          <w:highlight w:val="yellow"/>
        </w:rPr>
        <w:t>solvable</w:t>
      </w:r>
      <w:r w:rsidRPr="001E109C">
        <w:rPr>
          <w:sz w:val="16"/>
        </w:rPr>
        <w:t xml:space="preserve">, have been </w:t>
      </w:r>
      <w:r w:rsidRPr="00F772D5">
        <w:rPr>
          <w:rStyle w:val="StyleUnderline"/>
          <w:highlight w:val="yellow"/>
        </w:rPr>
        <w:t>exaggerated</w:t>
      </w:r>
      <w:r w:rsidRPr="001E109C">
        <w:rPr>
          <w:sz w:val="16"/>
        </w:rPr>
        <w:t xml:space="preserve"> in view of decades-long experience, are </w:t>
      </w:r>
      <w:r w:rsidRPr="00F772D5">
        <w:rPr>
          <w:rStyle w:val="StyleUnderline"/>
          <w:highlight w:val="yellow"/>
        </w:rPr>
        <w:t>insignificant compared to a national economic crisis</w:t>
      </w:r>
      <w:r w:rsidRPr="001E109C">
        <w:rPr>
          <w:sz w:val="16"/>
        </w:rPr>
        <w:t xml:space="preserve"> or international hostilities caused by a gap in U.S. energy supply, </w:t>
      </w:r>
      <w:r w:rsidRPr="00E46649">
        <w:rPr>
          <w:rStyle w:val="StyleUnderline"/>
          <w:highlight w:val="yellow"/>
        </w:rPr>
        <w:t>or</w:t>
      </w:r>
      <w:r w:rsidRPr="001E109C">
        <w:rPr>
          <w:sz w:val="16"/>
        </w:rPr>
        <w:t xml:space="preserve"> are insignificant </w:t>
      </w:r>
      <w:r w:rsidRPr="009A6624">
        <w:rPr>
          <w:rStyle w:val="StyleUnderline"/>
        </w:rPr>
        <w:t xml:space="preserve">compared to </w:t>
      </w:r>
      <w:r w:rsidRPr="001E109C">
        <w:rPr>
          <w:sz w:val="16"/>
        </w:rPr>
        <w:t>the dangers of greenhouse gas</w:t>
      </w:r>
      <w:r w:rsidRPr="009A6624">
        <w:rPr>
          <w:rStyle w:val="StyleUnderline"/>
        </w:rPr>
        <w:t xml:space="preserve"> </w:t>
      </w:r>
      <w:r w:rsidRPr="00E46649">
        <w:rPr>
          <w:rStyle w:val="StyleUnderline"/>
          <w:highlight w:val="yellow"/>
        </w:rPr>
        <w:t>emissions</w:t>
      </w:r>
      <w:r w:rsidRPr="009A6624">
        <w:rPr>
          <w:rStyle w:val="StyleUnderline"/>
        </w:rPr>
        <w:t>.</w:t>
      </w:r>
      <w:r>
        <w:rPr>
          <w:rStyle w:val="StyleUnderline"/>
        </w:rPr>
        <w:t xml:space="preserve"> </w:t>
      </w:r>
      <w:r w:rsidRPr="001E109C">
        <w:rPr>
          <w:sz w:val="16"/>
        </w:rPr>
        <w:t xml:space="preserve">The safety record for reactors has been excellent, and safety can be further assured by improved reactor design. There are many decades of experience of safe handling, storage, and monitoring of radioactive materials worldwide. In addition, there are now several possible strategies that would actually use the existing waste to produce energy, thereby increasing the long-term availability of nuclear energy. </w:t>
      </w:r>
      <w:r w:rsidRPr="00E46649">
        <w:rPr>
          <w:rStyle w:val="StyleUnderline"/>
          <w:highlight w:val="cyan"/>
        </w:rPr>
        <w:t>The U.S. must be an example for</w:t>
      </w:r>
      <w:r w:rsidRPr="00F772D5">
        <w:rPr>
          <w:rStyle w:val="StyleUnderline"/>
        </w:rPr>
        <w:t xml:space="preserve"> major </w:t>
      </w:r>
      <w:r w:rsidRPr="00E46649">
        <w:rPr>
          <w:rStyle w:val="StyleUnderline"/>
          <w:highlight w:val="cyan"/>
        </w:rPr>
        <w:t>greenhouse</w:t>
      </w:r>
      <w:r w:rsidRPr="00E46649">
        <w:rPr>
          <w:rStyle w:val="StyleUnderline"/>
        </w:rPr>
        <w:t xml:space="preserve"> gas-</w:t>
      </w:r>
      <w:r w:rsidRPr="00E46649">
        <w:rPr>
          <w:rStyle w:val="StyleUnderline"/>
          <w:highlight w:val="cyan"/>
        </w:rPr>
        <w:t>emitting countries possessing nuclear technology</w:t>
      </w:r>
      <w:r w:rsidRPr="00F772D5">
        <w:rPr>
          <w:rStyle w:val="StyleUnderline"/>
        </w:rPr>
        <w:t>, e.g., China, India, and Russia</w:t>
      </w:r>
      <w:r w:rsidRPr="001E109C">
        <w:rPr>
          <w:sz w:val="16"/>
        </w:rPr>
        <w:t xml:space="preserve">, in committing to a considerable reduction in global emissions. The </w:t>
      </w:r>
      <w:r w:rsidRPr="009A6624">
        <w:rPr>
          <w:rStyle w:val="StyleUnderline"/>
        </w:rPr>
        <w:t>cost</w:t>
      </w:r>
      <w:r w:rsidRPr="001E109C">
        <w:rPr>
          <w:sz w:val="16"/>
        </w:rPr>
        <w:t xml:space="preserve"> of nuclear power </w:t>
      </w:r>
      <w:r w:rsidRPr="009A6624">
        <w:rPr>
          <w:rStyle w:val="StyleUnderline"/>
        </w:rPr>
        <w:t xml:space="preserve">becomes less important as foreign fuel </w:t>
      </w:r>
      <w:r w:rsidRPr="001E109C">
        <w:rPr>
          <w:sz w:val="16"/>
        </w:rPr>
        <w:t>prices</w:t>
      </w:r>
      <w:r w:rsidRPr="009A6624">
        <w:rPr>
          <w:rStyle w:val="StyleUnderline"/>
        </w:rPr>
        <w:t xml:space="preserve"> spiral upward,</w:t>
      </w:r>
      <w:r w:rsidRPr="001E109C">
        <w:rPr>
          <w:sz w:val="16"/>
        </w:rPr>
        <w:t xml:space="preserve"> and if the carbon tax factor is included, nuclear power becomes very economically important. Further, the cost of nuclear power would be irrelevant if our economy were to collapse from a cutoff of oil supply, or worse, if we had to go to war to secure our energy supply. A Call for Action Today the advancement of nuclear power in the U.S. is crippled by governmental policy, regulation, and misconceptions. In the long term, it is reasonable to expect that the energy needs of the U.S. will be met from a number of different sources, only one of which will be nuclear fission. However, </w:t>
      </w:r>
      <w:r w:rsidRPr="00F772D5">
        <w:rPr>
          <w:rStyle w:val="Emphasis"/>
          <w:highlight w:val="yellow"/>
        </w:rPr>
        <w:t xml:space="preserve">to ensure the energy security </w:t>
      </w:r>
      <w:r w:rsidRPr="00F772D5">
        <w:rPr>
          <w:rStyle w:val="Emphasis"/>
        </w:rPr>
        <w:t xml:space="preserve">of the Nation in the medium term </w:t>
      </w:r>
      <w:r w:rsidRPr="00F772D5">
        <w:rPr>
          <w:rStyle w:val="Emphasis"/>
          <w:highlight w:val="yellow"/>
        </w:rPr>
        <w:t xml:space="preserve">and to allow time for the development of new energy </w:t>
      </w:r>
      <w:proofErr w:type="gramStart"/>
      <w:r w:rsidRPr="00F772D5">
        <w:rPr>
          <w:rStyle w:val="Emphasis"/>
        </w:rPr>
        <w:t>technologies which</w:t>
      </w:r>
      <w:proofErr w:type="gramEnd"/>
      <w:r w:rsidRPr="00F772D5">
        <w:rPr>
          <w:rStyle w:val="Emphasis"/>
        </w:rPr>
        <w:t xml:space="preserve"> can drastically reduce greenhouse gas emissions,</w:t>
      </w:r>
      <w:r w:rsidRPr="00F772D5">
        <w:rPr>
          <w:rStyle w:val="Emphasis"/>
          <w:highlight w:val="yellow"/>
        </w:rPr>
        <w:t xml:space="preserve"> </w:t>
      </w:r>
      <w:r w:rsidRPr="00F772D5">
        <w:rPr>
          <w:rStyle w:val="Emphasis"/>
          <w:highlight w:val="yellow"/>
        </w:rPr>
        <w:lastRenderedPageBreak/>
        <w:t xml:space="preserve">the U.S. needs to initiate immediately a program to implement </w:t>
      </w:r>
      <w:r w:rsidRPr="00F772D5">
        <w:rPr>
          <w:rStyle w:val="Emphasis"/>
        </w:rPr>
        <w:t xml:space="preserve">nuclear fission </w:t>
      </w:r>
      <w:r w:rsidRPr="00F772D5">
        <w:rPr>
          <w:rStyle w:val="Emphasis"/>
          <w:highlight w:val="yellow"/>
        </w:rPr>
        <w:t>reactors on a large scale.</w:t>
      </w:r>
      <w:r>
        <w:rPr>
          <w:rStyle w:val="Emphasis"/>
        </w:rPr>
        <w:t xml:space="preserve"> </w:t>
      </w:r>
      <w:r w:rsidRPr="001E109C">
        <w:rPr>
          <w:sz w:val="16"/>
        </w:rPr>
        <w:t xml:space="preserve">As with the construction of the national highway system, the space program, the Manhattan Project, and the subsequent support of science, especially nuclear science, in the U.S. beginning in the late 1940s, </w:t>
      </w:r>
      <w:r w:rsidRPr="00F772D5">
        <w:rPr>
          <w:rStyle w:val="StyleUnderline"/>
          <w:highlight w:val="yellow"/>
        </w:rPr>
        <w:t>such an ambitious goal can be realized only if it is established as a high national priority</w:t>
      </w:r>
      <w:r w:rsidRPr="001E109C">
        <w:rPr>
          <w:sz w:val="16"/>
        </w:rPr>
        <w:t xml:space="preserve">, particularly taking into account the fact that dealing with the energy problem is considerably more complex and difficult than any of the aforementioned projects. </w:t>
      </w:r>
      <w:proofErr w:type="gramStart"/>
      <w:r w:rsidRPr="001E109C">
        <w:rPr>
          <w:sz w:val="16"/>
        </w:rPr>
        <w:t>An urgent call to action is needed by the leadership of this nation</w:t>
      </w:r>
      <w:proofErr w:type="gramEnd"/>
      <w:r w:rsidRPr="001E109C">
        <w:rPr>
          <w:sz w:val="16"/>
        </w:rPr>
        <w:t xml:space="preserve">. This </w:t>
      </w:r>
      <w:r w:rsidRPr="001E109C">
        <w:rPr>
          <w:rStyle w:val="Emphasis"/>
        </w:rPr>
        <w:t>call to action by our leaders would resonate strongly with the citizens of the United States</w:t>
      </w:r>
      <w:r w:rsidRPr="001E109C">
        <w:rPr>
          <w:sz w:val="16"/>
        </w:rPr>
        <w:t xml:space="preserve">, especially with the recent 1price of oil at record levels. Successful realization will require streamlining of the permitting process to contain costs. </w:t>
      </w:r>
      <w:r w:rsidRPr="001E109C">
        <w:rPr>
          <w:rStyle w:val="StyleUnderline"/>
        </w:rPr>
        <w:t>It will require substantial resources from the federal government</w:t>
      </w:r>
      <w:r w:rsidRPr="001E109C">
        <w:rPr>
          <w:sz w:val="16"/>
        </w:rPr>
        <w:t xml:space="preserve"> to implement the most technically advanced reactor designs, and will require the full participation by the best and brightest in </w:t>
      </w:r>
      <w:r w:rsidRPr="001E109C">
        <w:rPr>
          <w:rStyle w:val="StyleUnderline"/>
        </w:rPr>
        <w:t>private industry</w:t>
      </w:r>
      <w:r w:rsidRPr="001E109C">
        <w:rPr>
          <w:sz w:val="16"/>
        </w:rPr>
        <w:t xml:space="preserve">, government laboratories, </w:t>
      </w:r>
      <w:r w:rsidRPr="001E109C">
        <w:rPr>
          <w:rStyle w:val="StyleUnderline"/>
        </w:rPr>
        <w:t>and</w:t>
      </w:r>
      <w:r w:rsidRPr="001E109C">
        <w:rPr>
          <w:sz w:val="16"/>
        </w:rPr>
        <w:t xml:space="preserve"> </w:t>
      </w:r>
      <w:r w:rsidRPr="001E109C">
        <w:rPr>
          <w:rStyle w:val="StyleUnderline"/>
        </w:rPr>
        <w:t>academic institutions</w:t>
      </w:r>
      <w:r w:rsidRPr="001E109C">
        <w:rPr>
          <w:sz w:val="16"/>
        </w:rPr>
        <w:t xml:space="preserve"> across the nation. A substantial </w:t>
      </w:r>
      <w:r w:rsidRPr="001E109C">
        <w:rPr>
          <w:rStyle w:val="StyleUnderline"/>
        </w:rPr>
        <w:t xml:space="preserve">investment to support </w:t>
      </w:r>
      <w:r w:rsidRPr="001E109C">
        <w:rPr>
          <w:sz w:val="16"/>
        </w:rPr>
        <w:t>a new generation of</w:t>
      </w:r>
      <w:r w:rsidRPr="001E109C">
        <w:rPr>
          <w:rStyle w:val="StyleUnderline"/>
        </w:rPr>
        <w:t xml:space="preserve"> nuclear scientists</w:t>
      </w:r>
      <w:r w:rsidRPr="001E109C">
        <w:rPr>
          <w:sz w:val="16"/>
        </w:rPr>
        <w:t xml:space="preserve"> and engineers </w:t>
      </w:r>
      <w:r w:rsidRPr="001E109C">
        <w:rPr>
          <w:rStyle w:val="StyleUnderline"/>
        </w:rPr>
        <w:t>must be made</w:t>
      </w:r>
      <w:r w:rsidRPr="001E109C">
        <w:rPr>
          <w:sz w:val="16"/>
        </w:rPr>
        <w:t xml:space="preserve"> to make this realization possible.</w:t>
      </w:r>
    </w:p>
    <w:p w14:paraId="2D25EC6A" w14:textId="77777777" w:rsidR="00831714" w:rsidRDefault="00831714" w:rsidP="00831714">
      <w:pPr>
        <w:pStyle w:val="Heading3"/>
      </w:pPr>
      <w:r>
        <w:lastRenderedPageBreak/>
        <w:t>A2 Renewables</w:t>
      </w:r>
    </w:p>
    <w:p w14:paraId="797A4F7E" w14:textId="22EB66AB" w:rsidR="004C25C6" w:rsidRDefault="00831714" w:rsidP="004C25C6">
      <w:pPr>
        <w:pStyle w:val="Heading4"/>
      </w:pPr>
      <w:r>
        <w:t>R</w:t>
      </w:r>
      <w:r w:rsidR="004C25C6">
        <w:t>enewables aren’t good now and need time. NP in the short run is much better</w:t>
      </w:r>
    </w:p>
    <w:p w14:paraId="64487D72" w14:textId="77777777" w:rsidR="004C25C6" w:rsidRPr="001A7245" w:rsidRDefault="004C25C6" w:rsidP="004C25C6">
      <w:r w:rsidRPr="001A7245">
        <w:rPr>
          <w:b/>
        </w:rPr>
        <w:t>Gross 16</w:t>
      </w:r>
      <w:r>
        <w:t xml:space="preserve"> </w:t>
      </w:r>
      <w:r w:rsidRPr="001A7245">
        <w:rPr>
          <w:vertAlign w:val="subscript"/>
        </w:rPr>
        <w:t xml:space="preserve">Daniel Gross Executive Editor at </w:t>
      </w:r>
      <w:proofErr w:type="spellStart"/>
      <w:r w:rsidRPr="001A7245">
        <w:rPr>
          <w:vertAlign w:val="subscript"/>
        </w:rPr>
        <w:t>strategy+business</w:t>
      </w:r>
      <w:proofErr w:type="spellEnd"/>
      <w:r w:rsidRPr="001A7245">
        <w:rPr>
          <w:vertAlign w:val="subscript"/>
        </w:rPr>
        <w:t xml:space="preserve"> Harvard University A.M. “Why Renewable Power Can Still Be Wasteful” The Slate JULY 29 2016 12:38 PM</w:t>
      </w:r>
    </w:p>
    <w:p w14:paraId="4C01752D" w14:textId="77777777" w:rsidR="004C25C6" w:rsidRPr="00834E60" w:rsidRDefault="004C25C6" w:rsidP="004C25C6">
      <w:pPr>
        <w:rPr>
          <w:sz w:val="16"/>
        </w:rPr>
      </w:pPr>
      <w:r w:rsidRPr="00834E60">
        <w:rPr>
          <w:sz w:val="16"/>
        </w:rPr>
        <w:t xml:space="preserve">And yet, </w:t>
      </w:r>
      <w:r w:rsidRPr="00F76059">
        <w:rPr>
          <w:rStyle w:val="StyleUnderline"/>
          <w:highlight w:val="cyan"/>
        </w:rPr>
        <w:t>given the way the U.S.</w:t>
      </w:r>
      <w:r w:rsidRPr="001A7245">
        <w:rPr>
          <w:rStyle w:val="StyleUnderline"/>
        </w:rPr>
        <w:t xml:space="preserve"> has gone about </w:t>
      </w:r>
      <w:r w:rsidRPr="00F76059">
        <w:rPr>
          <w:rStyle w:val="StyleUnderline"/>
          <w:highlight w:val="cyan"/>
        </w:rPr>
        <w:t>add</w:t>
      </w:r>
      <w:r w:rsidRPr="001A7245">
        <w:rPr>
          <w:rStyle w:val="StyleUnderline"/>
        </w:rPr>
        <w:t xml:space="preserve">ing </w:t>
      </w:r>
      <w:r w:rsidRPr="00F76059">
        <w:rPr>
          <w:rStyle w:val="StyleUnderline"/>
          <w:highlight w:val="cyan"/>
        </w:rPr>
        <w:t>renewables to the grid, there</w:t>
      </w:r>
      <w:r w:rsidRPr="001A7245">
        <w:rPr>
          <w:rStyle w:val="StyleUnderline"/>
        </w:rPr>
        <w:t xml:space="preserve"> actually </w:t>
      </w:r>
      <w:r w:rsidRPr="00F76059">
        <w:rPr>
          <w:rStyle w:val="StyleUnderline"/>
          <w:highlight w:val="cyan"/>
        </w:rPr>
        <w:t>is</w:t>
      </w:r>
      <w:r w:rsidRPr="00834E60">
        <w:rPr>
          <w:sz w:val="16"/>
        </w:rPr>
        <w:t xml:space="preserve"> a fair amount of </w:t>
      </w:r>
      <w:r w:rsidRPr="00F76059">
        <w:rPr>
          <w:rStyle w:val="StyleUnderline"/>
          <w:highlight w:val="cyan"/>
        </w:rPr>
        <w:t>inefficiency and</w:t>
      </w:r>
      <w:r w:rsidRPr="00F76059">
        <w:rPr>
          <w:sz w:val="16"/>
          <w:highlight w:val="cyan"/>
        </w:rPr>
        <w:t xml:space="preserve"> </w:t>
      </w:r>
      <w:r w:rsidRPr="00F76059">
        <w:rPr>
          <w:rStyle w:val="StyleUnderline"/>
          <w:highlight w:val="cyan"/>
        </w:rPr>
        <w:t>waste</w:t>
      </w:r>
      <w:r w:rsidRPr="00834E60">
        <w:rPr>
          <w:sz w:val="16"/>
        </w:rPr>
        <w:t xml:space="preserve">d energy. On any given day, a certain amount of wind and solar power is curtailed, as the term of art goes. </w:t>
      </w:r>
      <w:r w:rsidRPr="00F76059">
        <w:rPr>
          <w:rStyle w:val="StyleUnderline"/>
          <w:highlight w:val="cyan"/>
        </w:rPr>
        <w:t>Wind turbines</w:t>
      </w:r>
      <w:r w:rsidRPr="00834E60">
        <w:rPr>
          <w:sz w:val="16"/>
        </w:rPr>
        <w:t xml:space="preserve">, for example, </w:t>
      </w:r>
      <w:r w:rsidRPr="00F76059">
        <w:rPr>
          <w:rStyle w:val="StyleUnderline"/>
          <w:highlight w:val="cyan"/>
        </w:rPr>
        <w:t xml:space="preserve">get turned off even though </w:t>
      </w:r>
      <w:r w:rsidRPr="00F76059">
        <w:rPr>
          <w:rStyle w:val="StyleUnderline"/>
        </w:rPr>
        <w:t xml:space="preserve">the </w:t>
      </w:r>
      <w:r w:rsidRPr="00F76059">
        <w:rPr>
          <w:rStyle w:val="StyleUnderline"/>
          <w:highlight w:val="cyan"/>
        </w:rPr>
        <w:t>blades are still turning</w:t>
      </w:r>
      <w:r w:rsidRPr="00834E60">
        <w:rPr>
          <w:sz w:val="16"/>
        </w:rPr>
        <w:t xml:space="preserve">; the </w:t>
      </w:r>
      <w:r w:rsidRPr="00F76059">
        <w:rPr>
          <w:rStyle w:val="StyleUnderline"/>
          <w:highlight w:val="cyan"/>
        </w:rPr>
        <w:t xml:space="preserve">production of solar plants </w:t>
      </w:r>
      <w:r w:rsidRPr="00F76059">
        <w:rPr>
          <w:rStyle w:val="StyleUnderline"/>
        </w:rPr>
        <w:t xml:space="preserve">sometimes </w:t>
      </w:r>
      <w:r w:rsidRPr="00F76059">
        <w:rPr>
          <w:rStyle w:val="StyleUnderline"/>
          <w:highlight w:val="cyan"/>
        </w:rPr>
        <w:t>gets dialed down</w:t>
      </w:r>
      <w:r w:rsidRPr="00834E60">
        <w:rPr>
          <w:sz w:val="16"/>
        </w:rPr>
        <w:t xml:space="preserve">. In early July </w:t>
      </w:r>
      <w:r w:rsidRPr="001A7245">
        <w:rPr>
          <w:rStyle w:val="StyleUnderline"/>
        </w:rPr>
        <w:t>in California, for about an hour one afternoon, some 292 megawatts of solar capacity was curtailed—enough to power thousands of homes.</w:t>
      </w:r>
      <w:r>
        <w:rPr>
          <w:rStyle w:val="StyleUnderline"/>
        </w:rPr>
        <w:t xml:space="preserve"> </w:t>
      </w:r>
      <w:r w:rsidRPr="001A7245">
        <w:rPr>
          <w:rStyle w:val="StyleUnderline"/>
        </w:rPr>
        <w:t>Why</w:t>
      </w:r>
      <w:r w:rsidRPr="00834E60">
        <w:rPr>
          <w:sz w:val="16"/>
        </w:rPr>
        <w:t xml:space="preserve"> do we have curtailment</w:t>
      </w:r>
      <w:r w:rsidRPr="001A7245">
        <w:rPr>
          <w:rStyle w:val="StyleUnderline"/>
        </w:rPr>
        <w:t>?</w:t>
      </w:r>
      <w:r w:rsidRPr="00834E60">
        <w:rPr>
          <w:sz w:val="16"/>
        </w:rPr>
        <w:t xml:space="preserve"> Blame the herky-jerky way we roll out new technologies and build infrastructure in this country. Inefficiencies in new economic infrastructure aren’t exactly new. </w:t>
      </w:r>
      <w:r w:rsidRPr="001A7245">
        <w:rPr>
          <w:rStyle w:val="StyleUnderline"/>
        </w:rPr>
        <w:t xml:space="preserve">Because </w:t>
      </w:r>
      <w:r w:rsidRPr="00F76059">
        <w:rPr>
          <w:rStyle w:val="StyleUnderline"/>
          <w:highlight w:val="cyan"/>
        </w:rPr>
        <w:t>the state doesn’t</w:t>
      </w:r>
      <w:r w:rsidRPr="00834E60">
        <w:rPr>
          <w:sz w:val="16"/>
        </w:rPr>
        <w:t xml:space="preserve"> centrally plan and </w:t>
      </w:r>
      <w:r w:rsidRPr="00F76059">
        <w:rPr>
          <w:rStyle w:val="StyleUnderline"/>
          <w:highlight w:val="cyan"/>
        </w:rPr>
        <w:t>roll out</w:t>
      </w:r>
      <w:r w:rsidRPr="001A7245">
        <w:rPr>
          <w:rStyle w:val="StyleUnderline"/>
        </w:rPr>
        <w:t xml:space="preserve"> new </w:t>
      </w:r>
      <w:r w:rsidRPr="00F76059">
        <w:rPr>
          <w:rStyle w:val="StyleUnderline"/>
          <w:highlight w:val="cyan"/>
        </w:rPr>
        <w:t>technologies in a</w:t>
      </w:r>
      <w:r w:rsidRPr="001A7245">
        <w:rPr>
          <w:rStyle w:val="StyleUnderline"/>
        </w:rPr>
        <w:t xml:space="preserve"> </w:t>
      </w:r>
      <w:r w:rsidRPr="00834E60">
        <w:rPr>
          <w:sz w:val="16"/>
        </w:rPr>
        <w:t>completely</w:t>
      </w:r>
      <w:r w:rsidRPr="001A7245">
        <w:rPr>
          <w:rStyle w:val="StyleUnderline"/>
        </w:rPr>
        <w:t xml:space="preserve"> </w:t>
      </w:r>
      <w:r w:rsidRPr="00F76059">
        <w:rPr>
          <w:rStyle w:val="StyleUnderline"/>
          <w:highlight w:val="cyan"/>
        </w:rPr>
        <w:t>rational fashion</w:t>
      </w:r>
      <w:r w:rsidRPr="00834E60">
        <w:rPr>
          <w:sz w:val="16"/>
        </w:rPr>
        <w:t xml:space="preserve">—matching demand, distribution, and supply—wrinkles and bubbles develop. Incentives may be available for one component of the technology but not for others. And so overinvestment in one stage of the process coincides with underinvestment in another stage. Which is why we have bubbles. The earliest telegraph lines from Boston to New York City stopped at the Hudson River—and messages had to be carried across the Hudson on a boat. In the 1990s, information would travel at rapid speeds across the country on fast cables but slow down in the last mile. (I wrote a book about this in 2007.) The same has happened with wind and solar. There are significant government incentives to build wind and solar farms in the plains and deserts, where land is cheap and resources are plentiful. </w:t>
      </w:r>
      <w:r w:rsidRPr="001A7245">
        <w:rPr>
          <w:rStyle w:val="StyleUnderline"/>
        </w:rPr>
        <w:t xml:space="preserve">The U.S. </w:t>
      </w:r>
      <w:r w:rsidRPr="00F76059">
        <w:rPr>
          <w:rStyle w:val="StyleUnderline"/>
        </w:rPr>
        <w:t>renewable</w:t>
      </w:r>
      <w:r w:rsidRPr="001A7245">
        <w:rPr>
          <w:rStyle w:val="StyleUnderline"/>
        </w:rPr>
        <w:t xml:space="preserve"> industries have figured out how to build and finance wind and solar farms at scale. But the </w:t>
      </w:r>
      <w:r w:rsidRPr="00F76059">
        <w:rPr>
          <w:rStyle w:val="StyleUnderline"/>
          <w:highlight w:val="cyan"/>
        </w:rPr>
        <w:t>transmission and the distribution systems, which don’t benefit from the same incentives, haven’t kept up.</w:t>
      </w:r>
      <w:r w:rsidRPr="001A7245">
        <w:rPr>
          <w:rStyle w:val="StyleUnderline"/>
        </w:rPr>
        <w:t xml:space="preserve"> </w:t>
      </w:r>
      <w:r w:rsidRPr="00834E60">
        <w:rPr>
          <w:sz w:val="16"/>
        </w:rPr>
        <w:t xml:space="preserve">Transporting electricity involves stringing high-voltage lines across hundreds of miles of open space, across property owned by thousands of owners and multiple state lines. You can put up a giant solar farm or a wind farm in a matter of months. But as the travails of transmission-builder Clean Line Energy show, building the lines that will carry electrons from the places where they are created to the places they can be used can take decades. The </w:t>
      </w:r>
      <w:r w:rsidRPr="00F76059">
        <w:rPr>
          <w:rStyle w:val="StyleUnderline"/>
          <w:highlight w:val="cyan"/>
        </w:rPr>
        <w:t>design</w:t>
      </w:r>
      <w:r w:rsidRPr="001A7245">
        <w:rPr>
          <w:rStyle w:val="StyleUnderline"/>
        </w:rPr>
        <w:t xml:space="preserve"> of the grid also </w:t>
      </w:r>
      <w:r w:rsidRPr="00F76059">
        <w:rPr>
          <w:rStyle w:val="StyleUnderline"/>
          <w:highlight w:val="cyan"/>
        </w:rPr>
        <w:t>works against efficiency</w:t>
      </w:r>
      <w:r w:rsidRPr="001A7245">
        <w:rPr>
          <w:rStyle w:val="StyleUnderline"/>
        </w:rPr>
        <w:t>. Texas maintains an electricity grid that is not connected to its neighboring states. And so when the huge wind farms built in the state generate power</w:t>
      </w:r>
      <w:r w:rsidRPr="00834E60">
        <w:rPr>
          <w:sz w:val="16"/>
        </w:rPr>
        <w:t xml:space="preserve"> at times when demand is low, </w:t>
      </w:r>
      <w:r w:rsidRPr="00F76059">
        <w:rPr>
          <w:rStyle w:val="StyleUnderline"/>
        </w:rPr>
        <w:t>strange things can happen—like negative prices for their energy output</w:t>
      </w:r>
      <w:r w:rsidRPr="00F76059">
        <w:rPr>
          <w:sz w:val="16"/>
        </w:rPr>
        <w:t>. And even states in which grids are interconnected</w:t>
      </w:r>
      <w:r w:rsidRPr="00834E60">
        <w:rPr>
          <w:sz w:val="16"/>
        </w:rPr>
        <w:t xml:space="preserve">, </w:t>
      </w:r>
      <w:r w:rsidRPr="00F76059">
        <w:rPr>
          <w:rStyle w:val="StyleUnderline"/>
          <w:highlight w:val="cyan"/>
        </w:rPr>
        <w:t>there’s often a mismatch between demand and the amount of power generated during periods of peak usage in the late afternoon, leading to price spikes</w:t>
      </w:r>
      <w:r w:rsidRPr="00834E60">
        <w:rPr>
          <w:sz w:val="16"/>
        </w:rPr>
        <w:t xml:space="preserve">. And, of course, the very nature of renewables also works against efficiency. Plants powered by coal and natural gas can guarantee steady production over the course of the day, and dial output up and down with great precision as demand changes. But wind and solar are famously intermittent sources, so the task is harder. With solar, clouds and weather patterns can affect the intensity of solar radiation. The ability of solar panels to produce electricity varies dramatically over the course of the day. Winds can gust and die down in ways that defy easy prediction. So in the middle of the day, when solar panels are producing the maximum output and demand tends to be low, there may not be users for all the electricity being produced. And at night, when the wind blows powerfully and the world is asleep, there may not be takers for the power at any price. That’s when you get curtailment, or energy waste. Curtailment is most pronounced and frequent in energy islands: geographical islands like Hawaii and electricity islands like Texas. Generally speaking, wind power is the most likely to be curtailed. </w:t>
      </w:r>
      <w:r w:rsidRPr="00F76059">
        <w:rPr>
          <w:rStyle w:val="StyleUnderline"/>
          <w:highlight w:val="cyan"/>
        </w:rPr>
        <w:t>In 2009</w:t>
      </w:r>
      <w:r w:rsidRPr="00834E60">
        <w:rPr>
          <w:sz w:val="16"/>
        </w:rPr>
        <w:t xml:space="preserve">, some </w:t>
      </w:r>
      <w:r w:rsidRPr="00F76059">
        <w:rPr>
          <w:rStyle w:val="StyleUnderline"/>
          <w:highlight w:val="cyan"/>
        </w:rPr>
        <w:t>17 percent</w:t>
      </w:r>
      <w:r w:rsidRPr="00834E60">
        <w:rPr>
          <w:rStyle w:val="StyleUnderline"/>
        </w:rPr>
        <w:t xml:space="preserve"> of</w:t>
      </w:r>
      <w:r w:rsidRPr="00834E60">
        <w:rPr>
          <w:sz w:val="16"/>
        </w:rPr>
        <w:t xml:space="preserve"> the </w:t>
      </w:r>
      <w:r w:rsidRPr="00F76059">
        <w:rPr>
          <w:rStyle w:val="StyleUnderline"/>
          <w:highlight w:val="cyan"/>
        </w:rPr>
        <w:t>wind</w:t>
      </w:r>
      <w:r w:rsidRPr="00834E60">
        <w:rPr>
          <w:sz w:val="16"/>
        </w:rPr>
        <w:t xml:space="preserve"> generation in Texas </w:t>
      </w:r>
      <w:r w:rsidRPr="00F76059">
        <w:rPr>
          <w:rStyle w:val="StyleUnderline"/>
          <w:highlight w:val="cyan"/>
        </w:rPr>
        <w:t>was curtailed. But as the state built new transmission lines</w:t>
      </w:r>
      <w:r w:rsidRPr="00834E60">
        <w:rPr>
          <w:sz w:val="16"/>
        </w:rPr>
        <w:t xml:space="preserve"> to connect the wind farms to population centers, </w:t>
      </w:r>
      <w:r w:rsidRPr="00F76059">
        <w:rPr>
          <w:rStyle w:val="StyleUnderline"/>
          <w:highlight w:val="cyan"/>
        </w:rPr>
        <w:t>the rate</w:t>
      </w:r>
      <w:r w:rsidRPr="00834E60">
        <w:rPr>
          <w:sz w:val="16"/>
        </w:rPr>
        <w:t xml:space="preserve"> has </w:t>
      </w:r>
      <w:r w:rsidRPr="00834E60">
        <w:rPr>
          <w:rStyle w:val="StyleUnderline"/>
        </w:rPr>
        <w:t>declined</w:t>
      </w:r>
      <w:r w:rsidRPr="00834E60">
        <w:rPr>
          <w:sz w:val="16"/>
        </w:rPr>
        <w:t xml:space="preserve">. As this exhaustive report from the Energy Department notes: Only </w:t>
      </w:r>
      <w:r w:rsidRPr="00F76059">
        <w:rPr>
          <w:rStyle w:val="StyleUnderline"/>
          <w:highlight w:val="cyan"/>
        </w:rPr>
        <w:t>0.5</w:t>
      </w:r>
      <w:r w:rsidRPr="00834E60">
        <w:rPr>
          <w:sz w:val="16"/>
        </w:rPr>
        <w:t xml:space="preserve"> percent of all wind generation within the coverage area of the Electric Reliability Council of Texas was </w:t>
      </w:r>
      <w:r w:rsidRPr="00834E60">
        <w:rPr>
          <w:rStyle w:val="StyleUnderline"/>
        </w:rPr>
        <w:t>curtailed in 2014</w:t>
      </w:r>
      <w:r w:rsidRPr="00834E60">
        <w:rPr>
          <w:sz w:val="16"/>
        </w:rPr>
        <w:t>, down from the peak of 17 percent in 2009. (Here’s a chart of curtailments in Texas between 2011 and 2014.)</w:t>
      </w:r>
    </w:p>
    <w:p w14:paraId="6EF9155D" w14:textId="77777777" w:rsidR="004C25C6" w:rsidRDefault="004C25C6" w:rsidP="004C25C6"/>
    <w:p w14:paraId="03BB9A47" w14:textId="77777777" w:rsidR="00831714" w:rsidRDefault="00831714" w:rsidP="00831714">
      <w:pPr>
        <w:pStyle w:val="Heading3"/>
      </w:pPr>
      <w:r>
        <w:lastRenderedPageBreak/>
        <w:t>Energy Dependence Net Benefit</w:t>
      </w:r>
    </w:p>
    <w:p w14:paraId="412E4559" w14:textId="4F1A49A5" w:rsidR="00831714" w:rsidRPr="00F37868" w:rsidRDefault="00831714" w:rsidP="00831714">
      <w:pPr>
        <w:pStyle w:val="Heading4"/>
      </w:pPr>
      <w:r w:rsidRPr="00F37868">
        <w:t xml:space="preserve">U.S. highly dependent on oil and new technologies unlikely to be realized </w:t>
      </w:r>
    </w:p>
    <w:p w14:paraId="272748BE" w14:textId="77777777" w:rsidR="00831714" w:rsidRPr="00F37868" w:rsidRDefault="00831714" w:rsidP="00831714">
      <w:r w:rsidRPr="00F37868">
        <w:rPr>
          <w:rStyle w:val="Style13ptBold"/>
        </w:rPr>
        <w:t>Becker et al 08</w:t>
      </w:r>
      <w:r w:rsidRPr="00F37868">
        <w:t xml:space="preserve"> [Ulrich Becker, Professor emeritus of physics at Massachusetts Institute of Technology, “A Perspective on the Future Energy Supply of the United States: The Urgent Need for Increased Nuclear Power,” MIT Faculty Newsletter Vol. XXI No. 2, November/December 2008] JW </w:t>
      </w:r>
    </w:p>
    <w:p w14:paraId="291E5999" w14:textId="77777777" w:rsidR="00831714" w:rsidRPr="00F37868" w:rsidRDefault="00831714" w:rsidP="00831714">
      <w:pPr>
        <w:rPr>
          <w:sz w:val="16"/>
        </w:rPr>
      </w:pPr>
      <w:r w:rsidRPr="00F37868">
        <w:rPr>
          <w:sz w:val="16"/>
        </w:rPr>
        <w:t xml:space="preserve">The reliable and affordable availability of energy is the lifeblood of human civilization in the twenty-first century. It is essential to the quality and security of everyday life of the citizens in the United States. For example, the sudden loss of electrical power invariably reduces living conditions of the most technologically advanced society to a primitive state. The protracted loss of electric power would lead to chaos in the United States, with resultant instability worldwide. Recently, it has become clear that </w:t>
      </w:r>
      <w:r w:rsidRPr="00F37868">
        <w:rPr>
          <w:rStyle w:val="StyleUnderline"/>
          <w:highlight w:val="cyan"/>
        </w:rPr>
        <w:t>the future</w:t>
      </w:r>
      <w:r w:rsidRPr="00F37868">
        <w:rPr>
          <w:rStyle w:val="StyleUnderline"/>
        </w:rPr>
        <w:t xml:space="preserve"> energy security </w:t>
      </w:r>
      <w:r w:rsidRPr="00F37868">
        <w:rPr>
          <w:rStyle w:val="StyleUnderline"/>
          <w:highlight w:val="cyan"/>
        </w:rPr>
        <w:t>of the U</w:t>
      </w:r>
      <w:r w:rsidRPr="00F37868">
        <w:rPr>
          <w:rStyle w:val="StyleUnderline"/>
        </w:rPr>
        <w:t xml:space="preserve">nited </w:t>
      </w:r>
      <w:r w:rsidRPr="00F37868">
        <w:rPr>
          <w:rStyle w:val="StyleUnderline"/>
          <w:highlight w:val="cyan"/>
        </w:rPr>
        <w:t>S</w:t>
      </w:r>
      <w:r w:rsidRPr="00F37868">
        <w:rPr>
          <w:rStyle w:val="StyleUnderline"/>
        </w:rPr>
        <w:t xml:space="preserve">tates </w:t>
      </w:r>
      <w:r w:rsidRPr="00F37868">
        <w:rPr>
          <w:rStyle w:val="StyleUnderline"/>
          <w:highlight w:val="cyan"/>
        </w:rPr>
        <w:t>is at</w:t>
      </w:r>
      <w:r w:rsidRPr="00F37868">
        <w:rPr>
          <w:rStyle w:val="StyleUnderline"/>
        </w:rPr>
        <w:t xml:space="preserve"> serious </w:t>
      </w:r>
      <w:r w:rsidRPr="00F37868">
        <w:rPr>
          <w:rStyle w:val="StyleUnderline"/>
          <w:highlight w:val="cyan"/>
        </w:rPr>
        <w:t>risk from</w:t>
      </w:r>
      <w:r w:rsidRPr="00F37868">
        <w:rPr>
          <w:rStyle w:val="StyleUnderline"/>
        </w:rPr>
        <w:t xml:space="preserve"> two different sources. Most of the energy used</w:t>
      </w:r>
      <w:r w:rsidRPr="00F37868">
        <w:rPr>
          <w:sz w:val="16"/>
        </w:rPr>
        <w:t xml:space="preserve"> in buildings, industry, and transportation </w:t>
      </w:r>
      <w:r w:rsidRPr="00F37868">
        <w:rPr>
          <w:rStyle w:val="StyleUnderline"/>
        </w:rPr>
        <w:t xml:space="preserve">arises from the </w:t>
      </w:r>
      <w:r w:rsidRPr="00F37868">
        <w:rPr>
          <w:rStyle w:val="StyleUnderline"/>
          <w:highlight w:val="cyan"/>
        </w:rPr>
        <w:t>chemical burning of fossil fuels.</w:t>
      </w:r>
      <w:r w:rsidRPr="00F37868">
        <w:rPr>
          <w:rStyle w:val="StyleUnderline"/>
        </w:rPr>
        <w:t xml:space="preserve"> The waste produced in the burning process</w:t>
      </w:r>
      <w:r w:rsidRPr="00F37868">
        <w:rPr>
          <w:sz w:val="16"/>
        </w:rPr>
        <w:t xml:space="preserve"> includes greenhouse gases (e.g., carbon dioxide, methane</w:t>
      </w:r>
      <w:proofErr w:type="gramStart"/>
      <w:r w:rsidRPr="00F37868">
        <w:rPr>
          <w:sz w:val="16"/>
        </w:rPr>
        <w:t>) which</w:t>
      </w:r>
      <w:proofErr w:type="gramEnd"/>
      <w:r w:rsidRPr="00F37868">
        <w:rPr>
          <w:sz w:val="16"/>
        </w:rPr>
        <w:t xml:space="preserve"> for the last 200 years </w:t>
      </w:r>
      <w:r w:rsidRPr="00F37868">
        <w:rPr>
          <w:rStyle w:val="StyleUnderline"/>
        </w:rPr>
        <w:t>have accumulated in the Earth’s atmosphere</w:t>
      </w:r>
      <w:r w:rsidRPr="00F37868">
        <w:rPr>
          <w:sz w:val="16"/>
        </w:rPr>
        <w:t xml:space="preserve">. The present concentration of carbon dioxide in the Earth’s atmosphere is estimated as 385 ppm, which substantially exceeds the estimated values over the last 500,000 years. </w:t>
      </w:r>
      <w:r w:rsidRPr="00F37868">
        <w:rPr>
          <w:rStyle w:val="StyleUnderline"/>
        </w:rPr>
        <w:t xml:space="preserve">Basic scientific arguments tell us that the </w:t>
      </w:r>
      <w:r w:rsidRPr="00F37868">
        <w:rPr>
          <w:rStyle w:val="StyleUnderline"/>
          <w:highlight w:val="cyan"/>
        </w:rPr>
        <w:t>increased carbon dioxide</w:t>
      </w:r>
      <w:r w:rsidRPr="00F37868">
        <w:rPr>
          <w:rStyle w:val="StyleUnderline"/>
        </w:rPr>
        <w:t xml:space="preserve"> levels </w:t>
      </w:r>
      <w:r w:rsidRPr="00F37868">
        <w:rPr>
          <w:rStyle w:val="StyleUnderline"/>
          <w:highlight w:val="cyan"/>
        </w:rPr>
        <w:t>should result in heating of the</w:t>
      </w:r>
      <w:r w:rsidRPr="00F37868">
        <w:rPr>
          <w:rStyle w:val="StyleUnderline"/>
        </w:rPr>
        <w:t xml:space="preserve"> Earth’s </w:t>
      </w:r>
      <w:r w:rsidRPr="00F37868">
        <w:rPr>
          <w:rStyle w:val="StyleUnderline"/>
          <w:highlight w:val="cyan"/>
        </w:rPr>
        <w:t>surface</w:t>
      </w:r>
      <w:r w:rsidRPr="00F37868">
        <w:rPr>
          <w:rStyle w:val="StyleUnderline"/>
        </w:rPr>
        <w:t>.</w:t>
      </w:r>
      <w:r w:rsidRPr="00F37868">
        <w:rPr>
          <w:sz w:val="16"/>
        </w:rPr>
        <w:t xml:space="preserve"> Measurements indicate that the average temperature at the Earth’s surface has significantly risen over the last 100 years. </w:t>
      </w:r>
      <w:r w:rsidRPr="00F37868">
        <w:rPr>
          <w:rStyle w:val="StyleUnderline"/>
          <w:highlight w:val="cyan"/>
        </w:rPr>
        <w:t>If humanity wishes to preserve</w:t>
      </w:r>
      <w:r w:rsidRPr="00F37868">
        <w:rPr>
          <w:rStyle w:val="StyleUnderline"/>
        </w:rPr>
        <w:t xml:space="preserve"> the planet on which human </w:t>
      </w:r>
      <w:r w:rsidRPr="00F37868">
        <w:rPr>
          <w:rStyle w:val="StyleUnderline"/>
          <w:highlight w:val="cyan"/>
        </w:rPr>
        <w:t>civilization</w:t>
      </w:r>
      <w:r w:rsidRPr="00F37868">
        <w:rPr>
          <w:rStyle w:val="StyleUnderline"/>
        </w:rPr>
        <w:t xml:space="preserve"> developed, significant </w:t>
      </w:r>
      <w:r w:rsidRPr="00F37868">
        <w:rPr>
          <w:rStyle w:val="StyleUnderline"/>
          <w:highlight w:val="cyan"/>
        </w:rPr>
        <w:t>changes in the way we produce energy are</w:t>
      </w:r>
      <w:r w:rsidRPr="00F37868">
        <w:rPr>
          <w:rStyle w:val="StyleUnderline"/>
        </w:rPr>
        <w:t xml:space="preserve"> urgently </w:t>
      </w:r>
      <w:r w:rsidRPr="00F37868">
        <w:rPr>
          <w:rStyle w:val="StyleUnderline"/>
          <w:highlight w:val="cyan"/>
        </w:rPr>
        <w:t>required</w:t>
      </w:r>
      <w:r w:rsidRPr="00F37868">
        <w:rPr>
          <w:sz w:val="16"/>
        </w:rPr>
        <w:t xml:space="preserve">. This is a global security challenge where the U.S. must play a leadership role. </w:t>
      </w:r>
      <w:r w:rsidRPr="00F37868">
        <w:rPr>
          <w:rStyle w:val="StyleUnderline"/>
        </w:rPr>
        <w:t xml:space="preserve">Secondly, </w:t>
      </w:r>
      <w:r w:rsidRPr="00F37868">
        <w:rPr>
          <w:rStyle w:val="StyleUnderline"/>
          <w:highlight w:val="cyan"/>
        </w:rPr>
        <w:t>the energy supply</w:t>
      </w:r>
      <w:r w:rsidRPr="00F37868">
        <w:rPr>
          <w:rStyle w:val="StyleUnderline"/>
        </w:rPr>
        <w:t xml:space="preserve"> of the United States </w:t>
      </w:r>
      <w:r w:rsidRPr="00F37868">
        <w:rPr>
          <w:rStyle w:val="StyleUnderline"/>
          <w:highlight w:val="cyan"/>
        </w:rPr>
        <w:t>relies</w:t>
      </w:r>
      <w:r w:rsidRPr="00F37868">
        <w:rPr>
          <w:rStyle w:val="StyleUnderline"/>
        </w:rPr>
        <w:t xml:space="preserve"> to a great degree </w:t>
      </w:r>
      <w:r w:rsidRPr="00F37868">
        <w:rPr>
          <w:rStyle w:val="StyleUnderline"/>
          <w:highlight w:val="cyan"/>
        </w:rPr>
        <w:t>on</w:t>
      </w:r>
      <w:r w:rsidRPr="00F37868">
        <w:rPr>
          <w:rStyle w:val="StyleUnderline"/>
        </w:rPr>
        <w:t xml:space="preserve"> the reliable and affordable </w:t>
      </w:r>
      <w:r w:rsidRPr="00F37868">
        <w:rPr>
          <w:rStyle w:val="StyleUnderline"/>
          <w:highlight w:val="cyan"/>
        </w:rPr>
        <w:t>availability of oil.</w:t>
      </w:r>
      <w:r w:rsidRPr="00F37868">
        <w:rPr>
          <w:sz w:val="16"/>
        </w:rPr>
        <w:t xml:space="preserve"> For example, transportation (road, rail, sea, air) depends almost completely on oil. </w:t>
      </w:r>
      <w:r w:rsidRPr="00F37868">
        <w:rPr>
          <w:rStyle w:val="StyleUnderline"/>
        </w:rPr>
        <w:t xml:space="preserve">The world’s supply of oil is limited and it is located in many regions of the </w:t>
      </w:r>
      <w:proofErr w:type="gramStart"/>
      <w:r w:rsidRPr="00F37868">
        <w:rPr>
          <w:rStyle w:val="StyleUnderline"/>
        </w:rPr>
        <w:t>world which</w:t>
      </w:r>
      <w:proofErr w:type="gramEnd"/>
      <w:r w:rsidRPr="00F37868">
        <w:rPr>
          <w:rStyle w:val="StyleUnderline"/>
        </w:rPr>
        <w:t xml:space="preserve"> are politically unstable and unfriendly to the United States</w:t>
      </w:r>
      <w:r w:rsidRPr="00F37868">
        <w:rPr>
          <w:sz w:val="16"/>
        </w:rPr>
        <w:t xml:space="preserve">. In addition to this, it is possible that the total world oil supply may have already peaked. In the last two decades, </w:t>
      </w:r>
      <w:r w:rsidRPr="00F37868">
        <w:rPr>
          <w:rStyle w:val="StyleUnderline"/>
        </w:rPr>
        <w:t>the U.S. has been involved in two wars in the Middle East where the world’s major source of oil is located. Until the U.S. dependence on foreign oil is significantly reduced, there is every expectation that increasing amounts of precious U.S. blood and treasure will have to be expended in widening conflicts</w:t>
      </w:r>
      <w:r w:rsidRPr="00F37868">
        <w:rPr>
          <w:sz w:val="16"/>
        </w:rPr>
        <w:t xml:space="preserve"> in the cause of energy security. It is widely accepted that the U.S. must find a way to wean itself from its addiction to oil. In ground transportation, which is a major oil consumer, significant progress is being made with batteries and fuel cells to replace gasoline with electricity, which can be generated in alternative ways. Strongly motivated by these two considerations</w:t>
      </w:r>
      <w:r w:rsidRPr="00F37868">
        <w:rPr>
          <w:rStyle w:val="StyleUnderline"/>
        </w:rPr>
        <w:t xml:space="preserve">, the </w:t>
      </w:r>
      <w:r w:rsidRPr="00F37868">
        <w:rPr>
          <w:rStyle w:val="StyleUnderline"/>
          <w:highlight w:val="cyan"/>
        </w:rPr>
        <w:t>development of new technologies</w:t>
      </w:r>
      <w:r w:rsidRPr="00F37868">
        <w:rPr>
          <w:rStyle w:val="StyleUnderline"/>
        </w:rPr>
        <w:t xml:space="preserve"> to increase energy efficiency and </w:t>
      </w:r>
      <w:r w:rsidRPr="00F37868">
        <w:rPr>
          <w:rStyle w:val="StyleUnderline"/>
          <w:highlight w:val="cyan"/>
        </w:rPr>
        <w:t>to produce reliable</w:t>
      </w:r>
      <w:r w:rsidRPr="00F37868">
        <w:rPr>
          <w:rStyle w:val="StyleUnderline"/>
        </w:rPr>
        <w:t xml:space="preserve"> and affordable </w:t>
      </w:r>
      <w:r w:rsidRPr="00F37868">
        <w:rPr>
          <w:rStyle w:val="StyleUnderline"/>
          <w:highlight w:val="cyan"/>
        </w:rPr>
        <w:t>energy</w:t>
      </w:r>
      <w:r w:rsidRPr="00F37868">
        <w:rPr>
          <w:rStyle w:val="StyleUnderline"/>
        </w:rPr>
        <w:t xml:space="preserve"> with minimal greenhouse gas emission to the Earth’s atmosphere </w:t>
      </w:r>
      <w:r w:rsidRPr="00F37868">
        <w:rPr>
          <w:rStyle w:val="StyleUnderline"/>
          <w:highlight w:val="cyan"/>
        </w:rPr>
        <w:t>is a high priority</w:t>
      </w:r>
      <w:r w:rsidRPr="00F37868">
        <w:rPr>
          <w:rStyle w:val="StyleUnderline"/>
        </w:rPr>
        <w:t xml:space="preserve"> in the U.S</w:t>
      </w:r>
      <w:r w:rsidRPr="00F37868">
        <w:rPr>
          <w:sz w:val="16"/>
        </w:rPr>
        <w:t xml:space="preserve">. and in many other countries. It is essential that these efforts be encouraged and enhanced. </w:t>
      </w:r>
      <w:r w:rsidRPr="00F37868">
        <w:rPr>
          <w:rStyle w:val="StyleUnderline"/>
        </w:rPr>
        <w:t>However, the probability of success and the timescale for realization of these technologies is highly uncertain</w:t>
      </w:r>
      <w:r w:rsidRPr="00F37868">
        <w:rPr>
          <w:sz w:val="16"/>
        </w:rPr>
        <w:t xml:space="preserve">. The </w:t>
      </w:r>
      <w:r w:rsidRPr="00F37868">
        <w:rPr>
          <w:rStyle w:val="StyleUnderline"/>
        </w:rPr>
        <w:t>economic stability and national security of the United States over the coming decades cannot be secured by assuming optimistically that these new technologies will succeed in time to avoid a major discontinuity in the supply of oil and gas from foreign and potentially hostile sources</w:t>
      </w:r>
      <w:r w:rsidRPr="00F37868">
        <w:rPr>
          <w:sz w:val="16"/>
        </w:rPr>
        <w:t xml:space="preserve">. Further, it is not acceptable, nor is it possible, that the U.S. </w:t>
      </w:r>
      <w:r w:rsidRPr="00F37868">
        <w:rPr>
          <w:sz w:val="16"/>
        </w:rPr>
        <w:lastRenderedPageBreak/>
        <w:t>continues to burn fossil fuels indefinitely at present levels, thereby putting in clear jeopardy the planet on which we have evolved.</w:t>
      </w:r>
    </w:p>
    <w:p w14:paraId="0C5FFB62" w14:textId="77777777" w:rsidR="00831714" w:rsidRPr="00F37868" w:rsidRDefault="00831714" w:rsidP="00831714">
      <w:pPr>
        <w:pStyle w:val="Heading4"/>
      </w:pPr>
      <w:r w:rsidRPr="00F37868">
        <w:t xml:space="preserve">Increasing nuclear power is key to buying time for development of new tech </w:t>
      </w:r>
    </w:p>
    <w:p w14:paraId="593B85F0" w14:textId="77777777" w:rsidR="00831714" w:rsidRPr="00F37868" w:rsidRDefault="00831714" w:rsidP="00831714">
      <w:r w:rsidRPr="00F37868">
        <w:rPr>
          <w:rStyle w:val="Style13ptBold"/>
        </w:rPr>
        <w:t>Becker et al 08</w:t>
      </w:r>
      <w:r w:rsidRPr="00F37868">
        <w:t xml:space="preserve"> [Ulrich Becker, Professor emeritus of physics at Massachusetts Institute of Technology, “A Perspective on the Future Energy Supply of the United States: The Urgent Need for Increased Nuclear Power,” MIT Faculty Newsletter Vol. XXI No. 2, November/December 2008] JW </w:t>
      </w:r>
    </w:p>
    <w:p w14:paraId="5B8E2FE3" w14:textId="77777777" w:rsidR="00831714" w:rsidRPr="00F37868" w:rsidRDefault="00831714" w:rsidP="00831714">
      <w:pPr>
        <w:rPr>
          <w:sz w:val="16"/>
        </w:rPr>
      </w:pPr>
      <w:r w:rsidRPr="00F37868">
        <w:rPr>
          <w:sz w:val="16"/>
        </w:rPr>
        <w:t xml:space="preserve">Today </w:t>
      </w:r>
      <w:r w:rsidRPr="00F37868">
        <w:rPr>
          <w:rStyle w:val="StyleUnderline"/>
        </w:rPr>
        <w:t xml:space="preserve">the advancement of nuclear power </w:t>
      </w:r>
      <w:r w:rsidRPr="00F37868">
        <w:rPr>
          <w:sz w:val="16"/>
        </w:rPr>
        <w:t xml:space="preserve">in the U.S. </w:t>
      </w:r>
      <w:r w:rsidRPr="00F37868">
        <w:rPr>
          <w:rStyle w:val="StyleUnderline"/>
        </w:rPr>
        <w:t>is crippled by governmental policy, regulation, and misconceptions</w:t>
      </w:r>
      <w:r w:rsidRPr="00F37868">
        <w:rPr>
          <w:sz w:val="16"/>
        </w:rPr>
        <w:t xml:space="preserve">. In the long term, it is reasonable to expect that the energy needs of the U.S. will be met from a number of different sources, only one of which will be nuclear fission. However, </w:t>
      </w:r>
      <w:r w:rsidRPr="00F37868">
        <w:rPr>
          <w:rStyle w:val="StyleUnderline"/>
        </w:rPr>
        <w:t>to ensure the energy security of the Nation</w:t>
      </w:r>
      <w:r w:rsidRPr="00F37868">
        <w:rPr>
          <w:sz w:val="16"/>
        </w:rPr>
        <w:t xml:space="preserve"> in the medium term </w:t>
      </w:r>
      <w:r w:rsidRPr="00F37868">
        <w:rPr>
          <w:rStyle w:val="StyleUnderline"/>
        </w:rPr>
        <w:t xml:space="preserve">and to allow time for the development of new energy </w:t>
      </w:r>
      <w:proofErr w:type="gramStart"/>
      <w:r w:rsidRPr="00F37868">
        <w:rPr>
          <w:rStyle w:val="StyleUnderline"/>
        </w:rPr>
        <w:t xml:space="preserve">technologies </w:t>
      </w:r>
      <w:r w:rsidRPr="00F37868">
        <w:rPr>
          <w:sz w:val="16"/>
        </w:rPr>
        <w:t>which</w:t>
      </w:r>
      <w:proofErr w:type="gramEnd"/>
      <w:r w:rsidRPr="00F37868">
        <w:rPr>
          <w:sz w:val="16"/>
        </w:rPr>
        <w:t xml:space="preserve"> can drastically reduce greenhouse gas emissions, </w:t>
      </w:r>
      <w:r w:rsidRPr="00F37868">
        <w:rPr>
          <w:rStyle w:val="StyleUnderline"/>
        </w:rPr>
        <w:t>the U.S. needs to initiate immediately a program to implement nuclear fission reactors on a large scale</w:t>
      </w:r>
      <w:r w:rsidRPr="00F37868">
        <w:rPr>
          <w:sz w:val="16"/>
        </w:rPr>
        <w:t xml:space="preserve">. As with the construction of the national highway system, the space program, the Manhattan Project, and the subsequent support of science, especially nuclear science, in the U.S. beginning in the late 1940s, </w:t>
      </w:r>
      <w:r w:rsidRPr="00F37868">
        <w:rPr>
          <w:rStyle w:val="StyleUnderline"/>
        </w:rPr>
        <w:t>such an ambitious goal can be realized only if it is established as a high national priority,</w:t>
      </w:r>
      <w:r w:rsidRPr="00F37868">
        <w:rPr>
          <w:sz w:val="16"/>
        </w:rPr>
        <w:t xml:space="preserve"> particularly taking into account the fact that dealing with the energy problem is considerably more complex and difficult than any of the aforementioned projects. </w:t>
      </w:r>
      <w:proofErr w:type="gramStart"/>
      <w:r w:rsidRPr="00F37868">
        <w:rPr>
          <w:rStyle w:val="StyleUnderline"/>
        </w:rPr>
        <w:t>An urgent call to action is needed by the leadership of this nation</w:t>
      </w:r>
      <w:proofErr w:type="gramEnd"/>
      <w:r w:rsidRPr="00F37868">
        <w:rPr>
          <w:rStyle w:val="StyleUnderline"/>
        </w:rPr>
        <w:t>.</w:t>
      </w:r>
      <w:r w:rsidRPr="00F37868">
        <w:rPr>
          <w:sz w:val="16"/>
        </w:rPr>
        <w:t xml:space="preserve"> This call to action by our leaders would resonate strongly with the citizens of the United States, especially with the recent 1price of oil at record levels. </w:t>
      </w:r>
      <w:r w:rsidRPr="00F37868">
        <w:rPr>
          <w:rStyle w:val="StyleUnderline"/>
        </w:rPr>
        <w:t>Successful realization will require streamlining of the permitting process to contain costs. It will require substantial resources from the federal government to implement the most technically advanced reactor designs, and will require the full participation by the best and brightest in private industry, government laboratories, and academic institutions</w:t>
      </w:r>
      <w:r w:rsidRPr="00F37868">
        <w:rPr>
          <w:sz w:val="16"/>
        </w:rPr>
        <w:t xml:space="preserve"> across the nation. A substantial investment to support a new generation of nuclear scientists and engineers must be made to make this realization possible.</w:t>
      </w:r>
    </w:p>
    <w:p w14:paraId="3BCE6A07" w14:textId="08B7CAF2" w:rsidR="00831714" w:rsidRDefault="00831714" w:rsidP="00831714">
      <w:pPr>
        <w:pStyle w:val="Heading3"/>
      </w:pPr>
      <w:r>
        <w:lastRenderedPageBreak/>
        <w:t>SMRs Net Benefit</w:t>
      </w:r>
    </w:p>
    <w:p w14:paraId="64B57EB4" w14:textId="77777777" w:rsidR="004C25C6" w:rsidRPr="00537D8E" w:rsidRDefault="004C25C6" w:rsidP="004C25C6">
      <w:pPr>
        <w:pStyle w:val="Heading4"/>
      </w:pPr>
      <w:r>
        <w:t xml:space="preserve">Nuclear power would turn to SMR’s which is cheaper </w:t>
      </w:r>
    </w:p>
    <w:p w14:paraId="21CAAB37" w14:textId="77777777" w:rsidR="004C25C6" w:rsidRDefault="004C25C6" w:rsidP="004C25C6">
      <w:proofErr w:type="spellStart"/>
      <w:r>
        <w:rPr>
          <w:rStyle w:val="Style13ptBold"/>
        </w:rPr>
        <w:t>Iyer</w:t>
      </w:r>
      <w:proofErr w:type="spellEnd"/>
      <w:r>
        <w:rPr>
          <w:rStyle w:val="Style13ptBold"/>
        </w:rPr>
        <w:t xml:space="preserve"> et al 14</w:t>
      </w:r>
      <w:r w:rsidRPr="007F37CC">
        <w:t xml:space="preserve"> -</w:t>
      </w:r>
      <w:r>
        <w:t xml:space="preserve"> </w:t>
      </w:r>
      <w:proofErr w:type="spellStart"/>
      <w:r>
        <w:t>Gokul</w:t>
      </w:r>
      <w:proofErr w:type="spellEnd"/>
      <w:r>
        <w:t xml:space="preserve"> </w:t>
      </w:r>
      <w:proofErr w:type="spellStart"/>
      <w:r>
        <w:t>Iyer</w:t>
      </w:r>
      <w:proofErr w:type="spellEnd"/>
      <w:r>
        <w:t xml:space="preserve">, Nathan </w:t>
      </w:r>
      <w:proofErr w:type="spellStart"/>
      <w:r>
        <w:t>Hultman</w:t>
      </w:r>
      <w:proofErr w:type="spellEnd"/>
      <w:r>
        <w:t xml:space="preserve">, and Steve Fetter of the </w:t>
      </w:r>
      <w:r w:rsidRPr="00FF305F">
        <w:t>School</w:t>
      </w:r>
      <w:r>
        <w:t xml:space="preserve"> </w:t>
      </w:r>
      <w:r w:rsidRPr="00FF305F">
        <w:t>of</w:t>
      </w:r>
      <w:r>
        <w:t xml:space="preserve"> </w:t>
      </w:r>
      <w:r w:rsidRPr="00FF305F">
        <w:t>Public</w:t>
      </w:r>
      <w:r>
        <w:t xml:space="preserve"> </w:t>
      </w:r>
      <w:r w:rsidRPr="00FF305F">
        <w:t>Policy,</w:t>
      </w:r>
      <w:r>
        <w:t xml:space="preserve"> </w:t>
      </w:r>
      <w:r w:rsidRPr="00FF305F">
        <w:t>University</w:t>
      </w:r>
      <w:r>
        <w:t xml:space="preserve"> </w:t>
      </w:r>
      <w:r w:rsidRPr="00FF305F">
        <w:t>of</w:t>
      </w:r>
      <w:r>
        <w:t xml:space="preserve"> </w:t>
      </w:r>
      <w:r w:rsidRPr="00FF305F">
        <w:t>Maryland</w:t>
      </w:r>
      <w:r>
        <w:t xml:space="preserve">, Son H. Kim of the </w:t>
      </w:r>
      <w:r w:rsidRPr="00FF305F">
        <w:t>Joint</w:t>
      </w:r>
      <w:r>
        <w:t xml:space="preserve"> </w:t>
      </w:r>
      <w:r w:rsidRPr="00FF305F">
        <w:t>Global</w:t>
      </w:r>
      <w:r>
        <w:t xml:space="preserve"> </w:t>
      </w:r>
      <w:r w:rsidRPr="00FF305F">
        <w:t>Change</w:t>
      </w:r>
      <w:r>
        <w:t xml:space="preserve"> </w:t>
      </w:r>
      <w:r w:rsidRPr="00FF305F">
        <w:t>Research</w:t>
      </w:r>
      <w:r>
        <w:t xml:space="preserve"> </w:t>
      </w:r>
      <w:r w:rsidRPr="00FF305F">
        <w:t>Institute,</w:t>
      </w:r>
      <w:r>
        <w:t xml:space="preserve"> </w:t>
      </w:r>
      <w:r w:rsidRPr="00FF305F">
        <w:t>Pacific</w:t>
      </w:r>
      <w:r>
        <w:t xml:space="preserve"> </w:t>
      </w:r>
      <w:r w:rsidRPr="00FF305F">
        <w:t>Northwest</w:t>
      </w:r>
      <w:r>
        <w:t xml:space="preserve"> </w:t>
      </w:r>
      <w:r w:rsidRPr="00FF305F">
        <w:t>National</w:t>
      </w:r>
      <w:r>
        <w:t xml:space="preserve"> </w:t>
      </w:r>
      <w:r w:rsidRPr="00FF305F">
        <w:t>Laboratory</w:t>
      </w:r>
      <w:r>
        <w:t xml:space="preserve"> </w:t>
      </w:r>
      <w:r w:rsidRPr="00FF305F">
        <w:t>and</w:t>
      </w:r>
      <w:r>
        <w:t xml:space="preserve"> </w:t>
      </w:r>
      <w:r w:rsidRPr="00FF305F">
        <w:t>University</w:t>
      </w:r>
      <w:r>
        <w:t xml:space="preserve"> </w:t>
      </w:r>
      <w:r w:rsidRPr="00FF305F">
        <w:t>of</w:t>
      </w:r>
      <w:r>
        <w:t xml:space="preserve"> </w:t>
      </w:r>
      <w:r w:rsidRPr="00FF305F">
        <w:t>Maryland</w:t>
      </w:r>
      <w:r w:rsidRPr="007F37CC">
        <w:t xml:space="preserve">: </w:t>
      </w:r>
      <w:r>
        <w:t>6 July 2014</w:t>
      </w:r>
      <w:r w:rsidRPr="00E14598">
        <w:t xml:space="preserve"> </w:t>
      </w:r>
      <w:r w:rsidRPr="007F37CC">
        <w:t>(“</w:t>
      </w:r>
      <w:r w:rsidRPr="00FF305F">
        <w:t>Implications of small modular reactors for climate change mitigation</w:t>
      </w:r>
      <w:r w:rsidRPr="007F37CC">
        <w:t xml:space="preserve">” </w:t>
      </w:r>
      <w:proofErr w:type="spellStart"/>
      <w:r>
        <w:t>Elseiver</w:t>
      </w:r>
      <w:proofErr w:type="spellEnd"/>
      <w:r>
        <w:t xml:space="preserve"> Ltd. Journal of Energy Economics</w:t>
      </w:r>
      <w:r w:rsidRPr="007F37CC">
        <w:t xml:space="preserve">, p. </w:t>
      </w:r>
      <w:r>
        <w:t>1</w:t>
      </w:r>
      <w:r w:rsidRPr="007F37CC">
        <w:t xml:space="preserve">, Available Online at </w:t>
      </w:r>
      <w:r w:rsidRPr="00E14598">
        <w:t>http://www.karnteknik.se/upload/aktiviteter/medlemsaktiviteter/20151009_Staffan%20Qvists%20Energy%20Policy.pdf</w:t>
      </w:r>
      <w:r>
        <w:t>, Accessed 8/8/16)IG</w:t>
      </w:r>
    </w:p>
    <w:p w14:paraId="77171F10" w14:textId="77777777" w:rsidR="004C25C6" w:rsidRDefault="004C25C6" w:rsidP="004C25C6">
      <w:pPr>
        <w:rPr>
          <w:sz w:val="14"/>
        </w:rPr>
      </w:pPr>
      <w:r w:rsidRPr="00F772D5">
        <w:rPr>
          <w:rStyle w:val="StyleUnderline"/>
          <w:highlight w:val="yellow"/>
        </w:rPr>
        <w:t>Achieving climate policy targets will require large-scale deployment of</w:t>
      </w:r>
      <w:r w:rsidRPr="00772B34">
        <w:rPr>
          <w:rStyle w:val="StyleUnderline"/>
        </w:rPr>
        <w:t xml:space="preserve"> </w:t>
      </w:r>
      <w:r w:rsidRPr="00772B34">
        <w:rPr>
          <w:sz w:val="14"/>
        </w:rPr>
        <w:t xml:space="preserve">low-carbon energy technologies, </w:t>
      </w:r>
      <w:proofErr w:type="spellStart"/>
      <w:r w:rsidRPr="00772B34">
        <w:rPr>
          <w:sz w:val="14"/>
        </w:rPr>
        <w:t>includ</w:t>
      </w:r>
      <w:proofErr w:type="spellEnd"/>
      <w:r w:rsidRPr="00772B34">
        <w:rPr>
          <w:sz w:val="14"/>
        </w:rPr>
        <w:t xml:space="preserve">- </w:t>
      </w:r>
      <w:proofErr w:type="spellStart"/>
      <w:r w:rsidRPr="00772B34">
        <w:rPr>
          <w:sz w:val="14"/>
        </w:rPr>
        <w:t>ing</w:t>
      </w:r>
      <w:proofErr w:type="spellEnd"/>
      <w:r w:rsidRPr="00772B34">
        <w:rPr>
          <w:sz w:val="14"/>
        </w:rPr>
        <w:t xml:space="preserve"> </w:t>
      </w:r>
      <w:r w:rsidRPr="00F772D5">
        <w:rPr>
          <w:rStyle w:val="StyleUnderline"/>
          <w:highlight w:val="yellow"/>
        </w:rPr>
        <w:t>nuclear power. The</w:t>
      </w:r>
      <w:r w:rsidRPr="00772B34">
        <w:rPr>
          <w:rStyle w:val="StyleUnderline"/>
        </w:rPr>
        <w:t xml:space="preserve"> small modular reactor (</w:t>
      </w:r>
      <w:r w:rsidRPr="00F772D5">
        <w:rPr>
          <w:rStyle w:val="StyleUnderline"/>
          <w:highlight w:val="yellow"/>
        </w:rPr>
        <w:t>SMR) is</w:t>
      </w:r>
      <w:r w:rsidRPr="00772B34">
        <w:rPr>
          <w:rStyle w:val="StyleUnderline"/>
        </w:rPr>
        <w:t xml:space="preserve"> </w:t>
      </w:r>
      <w:r w:rsidRPr="00772B34">
        <w:rPr>
          <w:sz w:val="14"/>
        </w:rPr>
        <w:t xml:space="preserve">viewed as </w:t>
      </w:r>
      <w:r w:rsidRPr="00F772D5">
        <w:rPr>
          <w:rStyle w:val="StyleUnderline"/>
          <w:highlight w:val="yellow"/>
        </w:rPr>
        <w:t>a possible solution to the problems of energy security as well as climate change.</w:t>
      </w:r>
      <w:r w:rsidRPr="00772B34">
        <w:rPr>
          <w:rStyle w:val="StyleUnderline"/>
        </w:rPr>
        <w:t xml:space="preserve"> </w:t>
      </w:r>
      <w:r w:rsidRPr="00772B34">
        <w:rPr>
          <w:sz w:val="14"/>
        </w:rPr>
        <w:t xml:space="preserve">In this paper, we use an integrated assessment model (IAM) to investigate the evolution of a global energy portfolio with SMRs under a stringent climate policy. Technology selection in the model is based on costs; we use results from previous expert elicitation studies of SMR costs. We find </w:t>
      </w:r>
      <w:r w:rsidRPr="00772B34">
        <w:rPr>
          <w:rStyle w:val="StyleUnderline"/>
        </w:rPr>
        <w:t xml:space="preserve">that the </w:t>
      </w:r>
      <w:r w:rsidRPr="00316337">
        <w:rPr>
          <w:rStyle w:val="StyleUnderline"/>
          <w:highlight w:val="yellow"/>
        </w:rPr>
        <w:t>costs of achieving a 2 °C target are lower with SMRs</w:t>
      </w:r>
      <w:r w:rsidRPr="00772B34">
        <w:rPr>
          <w:rStyle w:val="StyleUnderline"/>
        </w:rPr>
        <w:t xml:space="preserve"> than without. The </w:t>
      </w:r>
      <w:r w:rsidRPr="00316337">
        <w:rPr>
          <w:rStyle w:val="StyleUnderline"/>
          <w:highlight w:val="yellow"/>
        </w:rPr>
        <w:t>costs are higher when large reactors do not compete for market share compared to a world in which</w:t>
      </w:r>
      <w:r w:rsidRPr="00772B34">
        <w:rPr>
          <w:rStyle w:val="StyleUnderline"/>
        </w:rPr>
        <w:t xml:space="preserve"> they can compete freely. When both </w:t>
      </w:r>
      <w:r w:rsidRPr="00316337">
        <w:rPr>
          <w:rStyle w:val="StyleUnderline"/>
          <w:highlight w:val="yellow"/>
        </w:rPr>
        <w:t>SMRs</w:t>
      </w:r>
      <w:r w:rsidRPr="00772B34">
        <w:rPr>
          <w:rStyle w:val="StyleUnderline"/>
        </w:rPr>
        <w:t xml:space="preserve"> and large reactors </w:t>
      </w:r>
      <w:r w:rsidRPr="00316337">
        <w:rPr>
          <w:rStyle w:val="StyleUnderline"/>
          <w:highlight w:val="yellow"/>
        </w:rPr>
        <w:t>compete for market share</w:t>
      </w:r>
      <w:r w:rsidRPr="00772B34">
        <w:rPr>
          <w:rStyle w:val="StyleUnderline"/>
        </w:rPr>
        <w:t xml:space="preserve">, reduction in mitigation cost is achieved only under advanced </w:t>
      </w:r>
      <w:proofErr w:type="spellStart"/>
      <w:r w:rsidRPr="00772B34">
        <w:rPr>
          <w:rStyle w:val="StyleUnderline"/>
        </w:rPr>
        <w:t>assump</w:t>
      </w:r>
      <w:proofErr w:type="spellEnd"/>
      <w:r w:rsidRPr="00772B34">
        <w:rPr>
          <w:rStyle w:val="StyleUnderline"/>
        </w:rPr>
        <w:t xml:space="preserve">- </w:t>
      </w:r>
      <w:proofErr w:type="spellStart"/>
      <w:r w:rsidRPr="00772B34">
        <w:rPr>
          <w:rStyle w:val="StyleUnderline"/>
        </w:rPr>
        <w:t>tions</w:t>
      </w:r>
      <w:proofErr w:type="spellEnd"/>
      <w:r w:rsidRPr="00772B34">
        <w:rPr>
          <w:rStyle w:val="StyleUnderline"/>
        </w:rPr>
        <w:t xml:space="preserve"> about SMR technology costs and future cost improvements. </w:t>
      </w:r>
      <w:r w:rsidRPr="00772B34">
        <w:rPr>
          <w:sz w:val="14"/>
        </w:rPr>
        <w:t xml:space="preserve">While the availability of SMRs could lower </w:t>
      </w:r>
      <w:proofErr w:type="spellStart"/>
      <w:r w:rsidRPr="00772B34">
        <w:rPr>
          <w:sz w:val="14"/>
        </w:rPr>
        <w:t>mit</w:t>
      </w:r>
      <w:proofErr w:type="spellEnd"/>
      <w:r w:rsidRPr="00772B34">
        <w:rPr>
          <w:sz w:val="14"/>
        </w:rPr>
        <w:t xml:space="preserve">- </w:t>
      </w:r>
      <w:proofErr w:type="spellStart"/>
      <w:r w:rsidRPr="00772B34">
        <w:rPr>
          <w:sz w:val="14"/>
        </w:rPr>
        <w:t>igation</w:t>
      </w:r>
      <w:proofErr w:type="spellEnd"/>
      <w:r w:rsidRPr="00772B34">
        <w:rPr>
          <w:sz w:val="14"/>
        </w:rPr>
        <w:t xml:space="preserve"> costs by a moderate amount, actual </w:t>
      </w:r>
      <w:r w:rsidRPr="00772B34">
        <w:rPr>
          <w:rStyle w:val="StyleUnderline"/>
        </w:rPr>
        <w:t xml:space="preserve">realization of </w:t>
      </w:r>
      <w:r w:rsidRPr="00772B34">
        <w:rPr>
          <w:sz w:val="14"/>
        </w:rPr>
        <w:t xml:space="preserve">these </w:t>
      </w:r>
      <w:r w:rsidRPr="00772B34">
        <w:rPr>
          <w:rStyle w:val="StyleUnderline"/>
        </w:rPr>
        <w:t xml:space="preserve">benefits would depend on the rapid </w:t>
      </w:r>
      <w:proofErr w:type="gramStart"/>
      <w:r w:rsidRPr="00772B34">
        <w:rPr>
          <w:rStyle w:val="StyleUnderline"/>
        </w:rPr>
        <w:t>up-scaling</w:t>
      </w:r>
      <w:proofErr w:type="gramEnd"/>
      <w:r w:rsidRPr="00772B34">
        <w:rPr>
          <w:rStyle w:val="StyleUnderline"/>
        </w:rPr>
        <w:t xml:space="preserve"> of SMRs in the near term. </w:t>
      </w:r>
      <w:proofErr w:type="gramStart"/>
      <w:r w:rsidRPr="00772B34">
        <w:rPr>
          <w:sz w:val="14"/>
        </w:rPr>
        <w:t>Such rapid deployment could be limited by several social, institutional and behavioral obstacles</w:t>
      </w:r>
      <w:proofErr w:type="gramEnd"/>
      <w:r w:rsidRPr="00772B34">
        <w:rPr>
          <w:sz w:val="14"/>
        </w:rPr>
        <w:t>.</w:t>
      </w:r>
      <w:r>
        <w:rPr>
          <w:sz w:val="14"/>
        </w:rPr>
        <w:t xml:space="preserve"> </w:t>
      </w:r>
      <w:r w:rsidRPr="00772B34">
        <w:rPr>
          <w:sz w:val="14"/>
          <w:szCs w:val="14"/>
        </w:rPr>
        <w:t>1. Introduction</w:t>
      </w:r>
      <w:r>
        <w:rPr>
          <w:sz w:val="14"/>
          <w:szCs w:val="14"/>
        </w:rPr>
        <w:t xml:space="preserve"> </w:t>
      </w:r>
      <w:r w:rsidRPr="00772B34">
        <w:rPr>
          <w:sz w:val="14"/>
        </w:rPr>
        <w:t xml:space="preserve">The international community has established a target of keeping global mean temperature rise below 2 °C in order to prevent </w:t>
      </w:r>
      <w:proofErr w:type="spellStart"/>
      <w:r w:rsidRPr="00772B34">
        <w:rPr>
          <w:sz w:val="14"/>
        </w:rPr>
        <w:t>dan</w:t>
      </w:r>
      <w:proofErr w:type="spellEnd"/>
      <w:r w:rsidRPr="00772B34">
        <w:rPr>
          <w:sz w:val="14"/>
        </w:rPr>
        <w:t xml:space="preserve">- </w:t>
      </w:r>
      <w:proofErr w:type="spellStart"/>
      <w:r w:rsidRPr="00772B34">
        <w:rPr>
          <w:sz w:val="14"/>
        </w:rPr>
        <w:t>gerous</w:t>
      </w:r>
      <w:proofErr w:type="spellEnd"/>
      <w:r w:rsidRPr="00772B34">
        <w:rPr>
          <w:sz w:val="14"/>
        </w:rPr>
        <w:t xml:space="preserve"> anthropogenic interference with the climate system (UNFCCC, 2010). Achieving such stringent climate goals will require substantial reductions—in the order of 50% below current levels— in the emissions of greenhouse </w:t>
      </w:r>
      <w:proofErr w:type="gramStart"/>
      <w:r w:rsidRPr="00772B34">
        <w:rPr>
          <w:sz w:val="14"/>
        </w:rPr>
        <w:t>gases(</w:t>
      </w:r>
      <w:proofErr w:type="gramEnd"/>
      <w:r w:rsidRPr="00772B34">
        <w:rPr>
          <w:sz w:val="14"/>
        </w:rPr>
        <w:t xml:space="preserve">GHG) by 2050 and deeper cuts beyond (IPCC, 2007). Nuclear energy, along with other low-carbon technologies, is expected to play a significant role in contributing to the growing demand for energy without emitting CO2 (IAEA, 2013; Kim and Edmonds, 2007). However, </w:t>
      </w:r>
      <w:r w:rsidRPr="00772B34">
        <w:rPr>
          <w:rStyle w:val="StyleUnderline"/>
        </w:rPr>
        <w:t xml:space="preserve">perspectives vary widely on the potential for substantial increases in the deployment of nuclear power— a divergence that hinges on expectations of future cost reductions, risk of accident, proliferation dangers, waste dis- </w:t>
      </w:r>
      <w:proofErr w:type="spellStart"/>
      <w:r w:rsidRPr="00772B34">
        <w:rPr>
          <w:rStyle w:val="StyleUnderline"/>
        </w:rPr>
        <w:t>posal</w:t>
      </w:r>
      <w:proofErr w:type="spellEnd"/>
      <w:r w:rsidRPr="00772B34">
        <w:rPr>
          <w:rStyle w:val="StyleUnderline"/>
        </w:rPr>
        <w:t xml:space="preserve"> solutions and public acceptance of conventional nuclear power</w:t>
      </w:r>
      <w:r w:rsidRPr="00772B34">
        <w:rPr>
          <w:sz w:val="14"/>
        </w:rPr>
        <w:t xml:space="preserve"> (see for example, </w:t>
      </w:r>
      <w:proofErr w:type="spellStart"/>
      <w:r w:rsidRPr="00772B34">
        <w:rPr>
          <w:sz w:val="14"/>
        </w:rPr>
        <w:t>Dittmar</w:t>
      </w:r>
      <w:proofErr w:type="spellEnd"/>
      <w:r w:rsidRPr="00772B34">
        <w:rPr>
          <w:sz w:val="14"/>
        </w:rPr>
        <w:t xml:space="preserve">, 2012; </w:t>
      </w:r>
      <w:proofErr w:type="spellStart"/>
      <w:r w:rsidRPr="00772B34">
        <w:rPr>
          <w:sz w:val="14"/>
        </w:rPr>
        <w:t>Joskow</w:t>
      </w:r>
      <w:proofErr w:type="spellEnd"/>
      <w:r w:rsidRPr="00772B34">
        <w:rPr>
          <w:sz w:val="14"/>
        </w:rPr>
        <w:t xml:space="preserve"> and Parsons, 2012</w:t>
      </w:r>
      <w:r w:rsidRPr="00CF57CE">
        <w:rPr>
          <w:sz w:val="14"/>
          <w:szCs w:val="14"/>
        </w:rPr>
        <w:t>).</w:t>
      </w:r>
      <w:r w:rsidRPr="00772B34">
        <w:rPr>
          <w:rStyle w:val="StyleUnderline"/>
        </w:rPr>
        <w:t xml:space="preserve"> In this context, there has been considerable interest in small modular reactors (</w:t>
      </w:r>
      <w:r w:rsidRPr="00316337">
        <w:rPr>
          <w:rStyle w:val="StyleUnderline"/>
          <w:highlight w:val="yellow"/>
        </w:rPr>
        <w:t>SMRs</w:t>
      </w:r>
      <w:r w:rsidRPr="00772B34">
        <w:rPr>
          <w:rStyle w:val="StyleUnderline"/>
        </w:rPr>
        <w:t>)</w:t>
      </w:r>
      <w:r w:rsidRPr="00772B34">
        <w:rPr>
          <w:sz w:val="14"/>
        </w:rPr>
        <w:t xml:space="preserve"> which are defined by the </w:t>
      </w:r>
      <w:proofErr w:type="spellStart"/>
      <w:r w:rsidRPr="00772B34">
        <w:rPr>
          <w:sz w:val="14"/>
        </w:rPr>
        <w:t>Internation</w:t>
      </w:r>
      <w:proofErr w:type="spellEnd"/>
      <w:r w:rsidRPr="00772B34">
        <w:rPr>
          <w:sz w:val="14"/>
        </w:rPr>
        <w:t xml:space="preserve">- al Atomic Energy Agency (IAEA) as reactors whose sizes are smaller than 300 </w:t>
      </w:r>
      <w:proofErr w:type="spellStart"/>
      <w:r w:rsidRPr="00772B34">
        <w:rPr>
          <w:sz w:val="14"/>
        </w:rPr>
        <w:t>MWe</w:t>
      </w:r>
      <w:proofErr w:type="spellEnd"/>
      <w:r w:rsidRPr="00772B34">
        <w:rPr>
          <w:sz w:val="14"/>
        </w:rPr>
        <w:t xml:space="preserve"> (IAEA, 2012). </w:t>
      </w:r>
      <w:r w:rsidRPr="00772B34">
        <w:rPr>
          <w:rStyle w:val="StyleUnderline"/>
        </w:rPr>
        <w:t xml:space="preserve">Proponents view these reactors as more likely to </w:t>
      </w:r>
      <w:r w:rsidRPr="00316337">
        <w:rPr>
          <w:rStyle w:val="StyleUnderline"/>
          <w:highlight w:val="yellow"/>
        </w:rPr>
        <w:t>overcome</w:t>
      </w:r>
      <w:r w:rsidRPr="00772B34">
        <w:rPr>
          <w:rStyle w:val="StyleUnderline"/>
        </w:rPr>
        <w:t xml:space="preserve"> </w:t>
      </w:r>
      <w:r w:rsidRPr="00316337">
        <w:rPr>
          <w:rStyle w:val="StyleUnderline"/>
          <w:highlight w:val="yellow"/>
        </w:rPr>
        <w:t xml:space="preserve">many of the problems faced by the nuclear industry today, with improved economics, proliferation resistance, and easier </w:t>
      </w:r>
      <w:proofErr w:type="spellStart"/>
      <w:r w:rsidRPr="00316337">
        <w:rPr>
          <w:rStyle w:val="StyleUnderline"/>
          <w:highlight w:val="yellow"/>
        </w:rPr>
        <w:t>integra</w:t>
      </w:r>
      <w:proofErr w:type="spellEnd"/>
      <w:r w:rsidRPr="00316337">
        <w:rPr>
          <w:rStyle w:val="StyleUnderline"/>
          <w:highlight w:val="yellow"/>
        </w:rPr>
        <w:t xml:space="preserve">- </w:t>
      </w:r>
      <w:proofErr w:type="spellStart"/>
      <w:r w:rsidRPr="00316337">
        <w:rPr>
          <w:rStyle w:val="StyleUnderline"/>
          <w:highlight w:val="yellow"/>
        </w:rPr>
        <w:t>tion</w:t>
      </w:r>
      <w:proofErr w:type="spellEnd"/>
      <w:r w:rsidRPr="00316337">
        <w:rPr>
          <w:rStyle w:val="StyleUnderline"/>
          <w:highlight w:val="yellow"/>
        </w:rPr>
        <w:t xml:space="preserve"> </w:t>
      </w:r>
      <w:r w:rsidRPr="00E46649">
        <w:rPr>
          <w:rStyle w:val="StyleUnderline"/>
        </w:rPr>
        <w:t xml:space="preserve">into energy systems. They promise to provide an improved </w:t>
      </w:r>
      <w:proofErr w:type="spellStart"/>
      <w:r w:rsidRPr="00E46649">
        <w:rPr>
          <w:rStyle w:val="StyleUnderline"/>
        </w:rPr>
        <w:t>ap</w:t>
      </w:r>
      <w:proofErr w:type="spellEnd"/>
      <w:r w:rsidRPr="00E46649">
        <w:rPr>
          <w:rStyle w:val="StyleUnderline"/>
        </w:rPr>
        <w:t xml:space="preserve">- </w:t>
      </w:r>
      <w:proofErr w:type="spellStart"/>
      <w:r w:rsidRPr="00E46649">
        <w:rPr>
          <w:rStyle w:val="StyleUnderline"/>
        </w:rPr>
        <w:t>proach</w:t>
      </w:r>
      <w:proofErr w:type="spellEnd"/>
      <w:r w:rsidRPr="00E46649">
        <w:rPr>
          <w:rStyle w:val="StyleUnderline"/>
        </w:rPr>
        <w:t xml:space="preserve"> to the dual problems of energy security and climate change, especially in the developing world.</w:t>
      </w:r>
      <w:r w:rsidRPr="00772B34">
        <w:rPr>
          <w:sz w:val="14"/>
        </w:rPr>
        <w:t xml:space="preserve"> However, like any new technology, SMRs face a number of challenges for successful commercial de- </w:t>
      </w:r>
      <w:proofErr w:type="spellStart"/>
      <w:r w:rsidRPr="00772B34">
        <w:rPr>
          <w:sz w:val="14"/>
        </w:rPr>
        <w:t>ployment</w:t>
      </w:r>
      <w:proofErr w:type="spellEnd"/>
      <w:r w:rsidRPr="00772B34">
        <w:rPr>
          <w:sz w:val="14"/>
        </w:rPr>
        <w:t>. Current cost estimates are highly uncertain because of the early stage of development, and the evolution of SMRs in the overall portfolio—competing with not only conventional nuclear but also all other energy sources—is therefore hard to estimate without a systematic method.</w:t>
      </w:r>
      <w:r>
        <w:rPr>
          <w:sz w:val="14"/>
        </w:rPr>
        <w:t xml:space="preserve"> </w:t>
      </w:r>
      <w:r w:rsidRPr="00772B34">
        <w:rPr>
          <w:sz w:val="14"/>
          <w:szCs w:val="14"/>
        </w:rPr>
        <w:t xml:space="preserve">In this paper, we investigate the implications of the availability of SMRs as a technology alternative for climate change mitigation. To do so, we add a new technology category of SMRs to an integrated assess- </w:t>
      </w:r>
      <w:proofErr w:type="spellStart"/>
      <w:r w:rsidRPr="00772B34">
        <w:rPr>
          <w:sz w:val="14"/>
          <w:szCs w:val="14"/>
        </w:rPr>
        <w:t>ment</w:t>
      </w:r>
      <w:proofErr w:type="spellEnd"/>
      <w:r w:rsidRPr="00772B34">
        <w:rPr>
          <w:sz w:val="14"/>
          <w:szCs w:val="14"/>
        </w:rPr>
        <w:t xml:space="preserve"> model (described in Section 3.1), and use cost estimates from the recent expert elicitation published by Abdulla et al. (2013). Then, we seek to answer the following questions: How much would the </w:t>
      </w:r>
      <w:proofErr w:type="spellStart"/>
      <w:r w:rsidRPr="00772B34">
        <w:rPr>
          <w:sz w:val="14"/>
          <w:szCs w:val="14"/>
        </w:rPr>
        <w:t>availabil</w:t>
      </w:r>
      <w:proofErr w:type="spellEnd"/>
      <w:r w:rsidRPr="00772B34">
        <w:rPr>
          <w:sz w:val="14"/>
          <w:szCs w:val="14"/>
        </w:rPr>
        <w:t xml:space="preserve">- </w:t>
      </w:r>
      <w:proofErr w:type="spellStart"/>
      <w:r w:rsidRPr="00772B34">
        <w:rPr>
          <w:sz w:val="14"/>
          <w:szCs w:val="14"/>
        </w:rPr>
        <w:t>ity</w:t>
      </w:r>
      <w:proofErr w:type="spellEnd"/>
      <w:r w:rsidRPr="00772B34">
        <w:rPr>
          <w:sz w:val="14"/>
          <w:szCs w:val="14"/>
        </w:rPr>
        <w:t xml:space="preserve"> of SMRs impact the costs of achieving a stringent climate policy tar- get? How would these impacts change if there </w:t>
      </w:r>
      <w:proofErr w:type="gramStart"/>
      <w:r w:rsidRPr="00772B34">
        <w:rPr>
          <w:sz w:val="14"/>
          <w:szCs w:val="14"/>
        </w:rPr>
        <w:t>is</w:t>
      </w:r>
      <w:proofErr w:type="gramEnd"/>
      <w:r w:rsidRPr="00772B34">
        <w:rPr>
          <w:sz w:val="14"/>
          <w:szCs w:val="14"/>
        </w:rPr>
        <w:t xml:space="preserve"> no new investment in large reactors?</w:t>
      </w:r>
      <w:r>
        <w:rPr>
          <w:sz w:val="14"/>
          <w:szCs w:val="14"/>
        </w:rPr>
        <w:t xml:space="preserve"> </w:t>
      </w:r>
      <w:r w:rsidRPr="00772B34">
        <w:rPr>
          <w:sz w:val="14"/>
          <w:szCs w:val="14"/>
        </w:rPr>
        <w:t>2. Background</w:t>
      </w:r>
      <w:r>
        <w:rPr>
          <w:sz w:val="14"/>
          <w:szCs w:val="14"/>
        </w:rPr>
        <w:t xml:space="preserve"> </w:t>
      </w:r>
      <w:r w:rsidRPr="00772B34">
        <w:rPr>
          <w:sz w:val="14"/>
          <w:szCs w:val="14"/>
        </w:rPr>
        <w:t>2.1. Technical and economic advantages of the SMR option</w:t>
      </w:r>
      <w:r>
        <w:rPr>
          <w:sz w:val="14"/>
          <w:szCs w:val="14"/>
        </w:rPr>
        <w:t xml:space="preserve"> </w:t>
      </w:r>
      <w:proofErr w:type="gramStart"/>
      <w:r w:rsidRPr="00FF305F">
        <w:rPr>
          <w:sz w:val="14"/>
        </w:rPr>
        <w:t>Three</w:t>
      </w:r>
      <w:proofErr w:type="gramEnd"/>
      <w:r w:rsidRPr="00FF305F">
        <w:rPr>
          <w:sz w:val="14"/>
        </w:rPr>
        <w:t xml:space="preserve"> major types of SMR designs are being developed (see </w:t>
      </w:r>
      <w:proofErr w:type="spellStart"/>
      <w:r w:rsidRPr="00FF305F">
        <w:rPr>
          <w:sz w:val="14"/>
        </w:rPr>
        <w:t>Vujic</w:t>
      </w:r>
      <w:proofErr w:type="spellEnd"/>
      <w:r w:rsidRPr="00FF305F">
        <w:rPr>
          <w:sz w:val="14"/>
        </w:rPr>
        <w:t xml:space="preserve">́ et al., 2012; </w:t>
      </w:r>
      <w:proofErr w:type="spellStart"/>
      <w:r w:rsidRPr="00FF305F">
        <w:rPr>
          <w:sz w:val="14"/>
        </w:rPr>
        <w:t>Kessides</w:t>
      </w:r>
      <w:proofErr w:type="spellEnd"/>
      <w:r w:rsidRPr="00FF305F">
        <w:rPr>
          <w:sz w:val="14"/>
        </w:rPr>
        <w:t xml:space="preserve"> and </w:t>
      </w:r>
      <w:proofErr w:type="spellStart"/>
      <w:r w:rsidRPr="00FF305F">
        <w:rPr>
          <w:sz w:val="14"/>
        </w:rPr>
        <w:t>Kuznetsov</w:t>
      </w:r>
      <w:proofErr w:type="spellEnd"/>
      <w:r w:rsidRPr="00FF305F">
        <w:rPr>
          <w:sz w:val="14"/>
        </w:rPr>
        <w:t xml:space="preserve">, 2012; WNA, 2013a for </w:t>
      </w:r>
      <w:proofErr w:type="spellStart"/>
      <w:r w:rsidRPr="00FF305F">
        <w:rPr>
          <w:sz w:val="14"/>
        </w:rPr>
        <w:t>comprehen</w:t>
      </w:r>
      <w:proofErr w:type="spellEnd"/>
      <w:r w:rsidRPr="00FF305F">
        <w:rPr>
          <w:sz w:val="14"/>
        </w:rPr>
        <w:t xml:space="preserve">- </w:t>
      </w:r>
      <w:proofErr w:type="spellStart"/>
      <w:r w:rsidRPr="00FF305F">
        <w:rPr>
          <w:sz w:val="14"/>
        </w:rPr>
        <w:t>sive</w:t>
      </w:r>
      <w:proofErr w:type="spellEnd"/>
      <w:r w:rsidRPr="00FF305F">
        <w:rPr>
          <w:sz w:val="14"/>
        </w:rPr>
        <w:t xml:space="preserve"> reviews of SMR designs). The first type is based on the pressurized water reactor (PWR) technology, which is in widespread use today in large reactors. Examples include the </w:t>
      </w:r>
      <w:r w:rsidRPr="00FF305F">
        <w:rPr>
          <w:sz w:val="14"/>
        </w:rPr>
        <w:lastRenderedPageBreak/>
        <w:t xml:space="preserve">International Reactor Innovative and Secure (IRIS), which involves an international team coordinated by Westinghouse; the Russian KLT-40 and VBER-300; the </w:t>
      </w:r>
      <w:proofErr w:type="spellStart"/>
      <w:r w:rsidRPr="00FF305F">
        <w:rPr>
          <w:sz w:val="14"/>
        </w:rPr>
        <w:t>NuScale</w:t>
      </w:r>
      <w:proofErr w:type="spellEnd"/>
      <w:r w:rsidRPr="00FF305F">
        <w:rPr>
          <w:sz w:val="14"/>
        </w:rPr>
        <w:t xml:space="preserve"> 45 </w:t>
      </w:r>
      <w:proofErr w:type="spellStart"/>
      <w:r w:rsidRPr="00FF305F">
        <w:rPr>
          <w:sz w:val="14"/>
        </w:rPr>
        <w:t>MWe</w:t>
      </w:r>
      <w:proofErr w:type="spellEnd"/>
      <w:r w:rsidRPr="00FF305F">
        <w:rPr>
          <w:sz w:val="14"/>
        </w:rPr>
        <w:t xml:space="preserve">; the Babcock and Wilcox 180 </w:t>
      </w:r>
      <w:proofErr w:type="spellStart"/>
      <w:r w:rsidRPr="00FF305F">
        <w:rPr>
          <w:sz w:val="14"/>
        </w:rPr>
        <w:t>MWe</w:t>
      </w:r>
      <w:proofErr w:type="spellEnd"/>
      <w:r w:rsidRPr="00FF305F">
        <w:rPr>
          <w:sz w:val="14"/>
        </w:rPr>
        <w:t xml:space="preserve"> </w:t>
      </w:r>
      <w:proofErr w:type="spellStart"/>
      <w:r w:rsidRPr="00FF305F">
        <w:rPr>
          <w:sz w:val="14"/>
        </w:rPr>
        <w:t>mPower</w:t>
      </w:r>
      <w:proofErr w:type="spellEnd"/>
      <w:r w:rsidRPr="00FF305F">
        <w:rPr>
          <w:sz w:val="14"/>
        </w:rPr>
        <w:t xml:space="preserve"> and the </w:t>
      </w:r>
      <w:proofErr w:type="spellStart"/>
      <w:r w:rsidRPr="00FF305F">
        <w:rPr>
          <w:sz w:val="14"/>
        </w:rPr>
        <w:t>Westing</w:t>
      </w:r>
      <w:proofErr w:type="spellEnd"/>
      <w:r w:rsidRPr="00FF305F">
        <w:rPr>
          <w:sz w:val="14"/>
        </w:rPr>
        <w:t xml:space="preserve">- house 225 </w:t>
      </w:r>
      <w:proofErr w:type="spellStart"/>
      <w:r w:rsidRPr="00FF305F">
        <w:rPr>
          <w:sz w:val="14"/>
        </w:rPr>
        <w:t>MWe</w:t>
      </w:r>
      <w:proofErr w:type="spellEnd"/>
      <w:r w:rsidRPr="00FF305F">
        <w:rPr>
          <w:sz w:val="14"/>
        </w:rPr>
        <w:t xml:space="preserve"> (</w:t>
      </w:r>
      <w:proofErr w:type="spellStart"/>
      <w:r w:rsidRPr="00FF305F">
        <w:rPr>
          <w:sz w:val="14"/>
        </w:rPr>
        <w:t>Carelli</w:t>
      </w:r>
      <w:proofErr w:type="spellEnd"/>
      <w:r w:rsidRPr="00FF305F">
        <w:rPr>
          <w:sz w:val="14"/>
        </w:rPr>
        <w:t xml:space="preserve"> et al., 2004; IAEA, 2012; </w:t>
      </w:r>
      <w:proofErr w:type="spellStart"/>
      <w:r w:rsidRPr="00FF305F">
        <w:rPr>
          <w:sz w:val="14"/>
        </w:rPr>
        <w:t>NuScale</w:t>
      </w:r>
      <w:proofErr w:type="spellEnd"/>
      <w:r w:rsidRPr="00FF305F">
        <w:rPr>
          <w:sz w:val="14"/>
        </w:rPr>
        <w:t xml:space="preserve">, 2013; </w:t>
      </w:r>
      <w:proofErr w:type="spellStart"/>
      <w:r w:rsidRPr="00FF305F">
        <w:rPr>
          <w:sz w:val="14"/>
        </w:rPr>
        <w:t>Vujic</w:t>
      </w:r>
      <w:proofErr w:type="spellEnd"/>
      <w:r w:rsidRPr="00FF305F">
        <w:rPr>
          <w:sz w:val="14"/>
        </w:rPr>
        <w:t>́ et al., 2012; Westinghouse, 2013</w:t>
      </w:r>
      <w:r w:rsidRPr="00FF305F">
        <w:rPr>
          <w:rStyle w:val="StyleUnderline"/>
        </w:rPr>
        <w:t>). In addition to the PWR concept, some SMR designs are also based on the boiling water reactor and heavy water reactor concepts</w:t>
      </w:r>
      <w:r w:rsidRPr="00FF305F">
        <w:rPr>
          <w:sz w:val="14"/>
        </w:rPr>
        <w:t xml:space="preserve"> (IAEA, 2012). </w:t>
      </w:r>
      <w:r w:rsidRPr="00FF305F">
        <w:rPr>
          <w:rStyle w:val="StyleUnderline"/>
        </w:rPr>
        <w:t>The second type consists of high temperature gas-cooled reactors (HTGRs) that use helium gas as the coolant and graphite as moderator.</w:t>
      </w:r>
      <w:r w:rsidRPr="00FF305F">
        <w:rPr>
          <w:sz w:val="14"/>
        </w:rPr>
        <w:t xml:space="preserve"> The outlet temperature of the secondary fluid in these reactors is typically very high, which makes these reactors useful for cogeneration applications. Examples in- </w:t>
      </w:r>
      <w:proofErr w:type="spellStart"/>
      <w:r w:rsidRPr="00FF305F">
        <w:rPr>
          <w:sz w:val="14"/>
        </w:rPr>
        <w:t>clude</w:t>
      </w:r>
      <w:proofErr w:type="spellEnd"/>
      <w:r w:rsidRPr="00FF305F">
        <w:rPr>
          <w:sz w:val="14"/>
        </w:rPr>
        <w:t xml:space="preserve"> the ANTARES developed by AREVA, the Chinese </w:t>
      </w:r>
      <w:proofErr w:type="spellStart"/>
      <w:r w:rsidRPr="00FF305F">
        <w:rPr>
          <w:sz w:val="14"/>
        </w:rPr>
        <w:t>Shidaowan</w:t>
      </w:r>
      <w:proofErr w:type="spellEnd"/>
      <w:r w:rsidRPr="00FF305F">
        <w:rPr>
          <w:sz w:val="14"/>
        </w:rPr>
        <w:t xml:space="preserve"> pro- </w:t>
      </w:r>
      <w:proofErr w:type="spellStart"/>
      <w:r w:rsidRPr="00FF305F">
        <w:rPr>
          <w:sz w:val="14"/>
        </w:rPr>
        <w:t>ject</w:t>
      </w:r>
      <w:proofErr w:type="spellEnd"/>
      <w:r w:rsidRPr="00FF305F">
        <w:rPr>
          <w:sz w:val="14"/>
        </w:rPr>
        <w:t xml:space="preserve"> and the Gas Turbine Modular Helium Reactor (GT-MHR) by General Atomics (WNA, 2013a, </w:t>
      </w:r>
      <w:proofErr w:type="gramStart"/>
      <w:r w:rsidRPr="00FF305F">
        <w:rPr>
          <w:sz w:val="14"/>
        </w:rPr>
        <w:t>2013b</w:t>
      </w:r>
      <w:proofErr w:type="gramEnd"/>
      <w:r w:rsidRPr="00FF305F">
        <w:rPr>
          <w:sz w:val="14"/>
        </w:rPr>
        <w:t xml:space="preserve">). </w:t>
      </w:r>
      <w:r w:rsidRPr="00FF305F">
        <w:rPr>
          <w:rStyle w:val="StyleUnderline"/>
        </w:rPr>
        <w:t>The third group includes SMRs that are cooled by liquid metal or molten salt.</w:t>
      </w:r>
      <w:r w:rsidRPr="00FF305F">
        <w:rPr>
          <w:sz w:val="14"/>
        </w:rPr>
        <w:t xml:space="preserve"> An example is the Toshiba 50 </w:t>
      </w:r>
      <w:proofErr w:type="spellStart"/>
      <w:r w:rsidRPr="00FF305F">
        <w:rPr>
          <w:sz w:val="14"/>
        </w:rPr>
        <w:t>MWe</w:t>
      </w:r>
      <w:proofErr w:type="spellEnd"/>
      <w:r w:rsidRPr="00FF305F">
        <w:rPr>
          <w:sz w:val="14"/>
        </w:rPr>
        <w:t xml:space="preserve"> S4 sodium-cooled fast reactor. The latter design con- </w:t>
      </w:r>
      <w:proofErr w:type="spellStart"/>
      <w:r w:rsidRPr="00FF305F">
        <w:rPr>
          <w:sz w:val="14"/>
        </w:rPr>
        <w:t>cepts</w:t>
      </w:r>
      <w:proofErr w:type="spellEnd"/>
      <w:r w:rsidRPr="00FF305F">
        <w:rPr>
          <w:sz w:val="14"/>
        </w:rPr>
        <w:t xml:space="preserve"> are expected to be the most difficult to license, since there is not much experience in operating such reactors or available test facilities for verifying new designs (</w:t>
      </w:r>
      <w:proofErr w:type="spellStart"/>
      <w:r w:rsidRPr="00FF305F">
        <w:rPr>
          <w:sz w:val="14"/>
        </w:rPr>
        <w:t>Vujic</w:t>
      </w:r>
      <w:proofErr w:type="spellEnd"/>
      <w:r w:rsidRPr="00FF305F">
        <w:rPr>
          <w:sz w:val="14"/>
        </w:rPr>
        <w:t>́ et al., 2012).</w:t>
      </w:r>
      <w:r>
        <w:rPr>
          <w:sz w:val="14"/>
        </w:rPr>
        <w:t xml:space="preserve"> </w:t>
      </w:r>
      <w:r w:rsidRPr="00772B34">
        <w:rPr>
          <w:rStyle w:val="StyleUnderline"/>
        </w:rPr>
        <w:t xml:space="preserve">From an economic standpoint, the </w:t>
      </w:r>
      <w:r w:rsidRPr="00E46649">
        <w:rPr>
          <w:rStyle w:val="StyleUnderline"/>
          <w:highlight w:val="yellow"/>
        </w:rPr>
        <w:t>smaller size of the SMR</w:t>
      </w:r>
      <w:r w:rsidRPr="00772B34">
        <w:rPr>
          <w:rStyle w:val="StyleUnderline"/>
        </w:rPr>
        <w:t xml:space="preserve"> means</w:t>
      </w:r>
      <w:r w:rsidRPr="00772B34">
        <w:rPr>
          <w:sz w:val="14"/>
        </w:rPr>
        <w:t xml:space="preserve"> a potential loss of economies of scale in generation associated with large re- actors, but </w:t>
      </w:r>
      <w:r w:rsidRPr="00E46649">
        <w:rPr>
          <w:rStyle w:val="StyleUnderline"/>
          <w:highlight w:val="yellow"/>
        </w:rPr>
        <w:t xml:space="preserve">promises future economies of scale in manufacture and de- </w:t>
      </w:r>
      <w:proofErr w:type="spellStart"/>
      <w:r w:rsidRPr="00E46649">
        <w:rPr>
          <w:rStyle w:val="StyleUnderline"/>
          <w:highlight w:val="yellow"/>
        </w:rPr>
        <w:t>ployment</w:t>
      </w:r>
      <w:proofErr w:type="spellEnd"/>
      <w:r w:rsidRPr="00772B34">
        <w:rPr>
          <w:rStyle w:val="StyleUnderline"/>
        </w:rPr>
        <w:t>.</w:t>
      </w:r>
      <w:r w:rsidRPr="00772B34">
        <w:rPr>
          <w:sz w:val="14"/>
        </w:rPr>
        <w:t xml:space="preserve"> Recent expert elicitations have reported higher overnight (capital) costs for SMRs compared to GW-scale Gen II and Gen III systems (Abdulla et al., 2013; </w:t>
      </w:r>
      <w:proofErr w:type="spellStart"/>
      <w:r w:rsidRPr="00772B34">
        <w:rPr>
          <w:sz w:val="14"/>
        </w:rPr>
        <w:t>Anadon</w:t>
      </w:r>
      <w:proofErr w:type="spellEnd"/>
      <w:r w:rsidRPr="00772B34">
        <w:rPr>
          <w:sz w:val="14"/>
        </w:rPr>
        <w:t xml:space="preserve"> et al., 2012; </w:t>
      </w:r>
      <w:proofErr w:type="spellStart"/>
      <w:r w:rsidRPr="00772B34">
        <w:rPr>
          <w:sz w:val="14"/>
        </w:rPr>
        <w:t>Anadón</w:t>
      </w:r>
      <w:proofErr w:type="spellEnd"/>
      <w:r w:rsidRPr="00772B34">
        <w:rPr>
          <w:sz w:val="14"/>
        </w:rPr>
        <w:t xml:space="preserve"> et al., 2013). </w:t>
      </w:r>
    </w:p>
    <w:p w14:paraId="4D0FB0F5" w14:textId="77777777" w:rsidR="004C25C6" w:rsidRDefault="004C25C6" w:rsidP="004C25C6">
      <w:pPr>
        <w:rPr>
          <w:sz w:val="14"/>
        </w:rPr>
      </w:pPr>
      <w:proofErr w:type="spellStart"/>
      <w:r w:rsidRPr="00772B34">
        <w:rPr>
          <w:sz w:val="14"/>
        </w:rPr>
        <w:t>Neverthe</w:t>
      </w:r>
      <w:proofErr w:type="spellEnd"/>
      <w:r w:rsidRPr="00772B34">
        <w:rPr>
          <w:sz w:val="14"/>
        </w:rPr>
        <w:t xml:space="preserve">- less, </w:t>
      </w:r>
      <w:r w:rsidRPr="00772B34">
        <w:rPr>
          <w:rStyle w:val="StyleUnderline"/>
        </w:rPr>
        <w:t>SMRs have a number of technical and economic advantages com- pared to large reactors</w:t>
      </w:r>
      <w:r w:rsidRPr="00772B34">
        <w:rPr>
          <w:sz w:val="14"/>
        </w:rPr>
        <w:t xml:space="preserve"> (</w:t>
      </w:r>
      <w:proofErr w:type="spellStart"/>
      <w:r w:rsidRPr="00772B34">
        <w:rPr>
          <w:sz w:val="14"/>
        </w:rPr>
        <w:t>Carelli</w:t>
      </w:r>
      <w:proofErr w:type="spellEnd"/>
      <w:r w:rsidRPr="00772B34">
        <w:rPr>
          <w:sz w:val="14"/>
        </w:rPr>
        <w:t xml:space="preserve"> et al., 2010; Ingersoll, 2009; </w:t>
      </w:r>
      <w:proofErr w:type="spellStart"/>
      <w:r w:rsidRPr="00772B34">
        <w:rPr>
          <w:sz w:val="14"/>
        </w:rPr>
        <w:t>Kessides</w:t>
      </w:r>
      <w:proofErr w:type="spellEnd"/>
      <w:r w:rsidRPr="00772B34">
        <w:rPr>
          <w:sz w:val="14"/>
        </w:rPr>
        <w:t xml:space="preserve"> and </w:t>
      </w:r>
      <w:proofErr w:type="spellStart"/>
      <w:r w:rsidRPr="00772B34">
        <w:rPr>
          <w:sz w:val="14"/>
        </w:rPr>
        <w:t>Kuznetsov</w:t>
      </w:r>
      <w:proofErr w:type="spellEnd"/>
      <w:r w:rsidRPr="00772B34">
        <w:rPr>
          <w:sz w:val="14"/>
        </w:rPr>
        <w:t xml:space="preserve">, 2012; </w:t>
      </w:r>
      <w:proofErr w:type="spellStart"/>
      <w:r w:rsidRPr="00772B34">
        <w:rPr>
          <w:sz w:val="14"/>
        </w:rPr>
        <w:t>Kuznetsov</w:t>
      </w:r>
      <w:proofErr w:type="spellEnd"/>
      <w:r w:rsidRPr="00772B34">
        <w:rPr>
          <w:sz w:val="14"/>
        </w:rPr>
        <w:t xml:space="preserve">, 2008; </w:t>
      </w:r>
      <w:proofErr w:type="spellStart"/>
      <w:r w:rsidRPr="00772B34">
        <w:rPr>
          <w:sz w:val="14"/>
        </w:rPr>
        <w:t>Rosner</w:t>
      </w:r>
      <w:proofErr w:type="spellEnd"/>
      <w:r w:rsidRPr="00772B34">
        <w:rPr>
          <w:sz w:val="14"/>
        </w:rPr>
        <w:t xml:space="preserve"> and Goldberg, 2011). </w:t>
      </w:r>
      <w:r w:rsidRPr="00772B34">
        <w:rPr>
          <w:rStyle w:val="StyleUnderline"/>
        </w:rPr>
        <w:t>First</w:t>
      </w:r>
      <w:r w:rsidRPr="00772B34">
        <w:rPr>
          <w:sz w:val="14"/>
        </w:rPr>
        <w:t>, un- like large reactors</w:t>
      </w:r>
      <w:r w:rsidRPr="00EF39D8">
        <w:rPr>
          <w:sz w:val="14"/>
          <w:highlight w:val="cyan"/>
        </w:rPr>
        <w:t xml:space="preserve">, </w:t>
      </w:r>
      <w:r w:rsidRPr="00EF39D8">
        <w:rPr>
          <w:rStyle w:val="StyleUnderline"/>
          <w:highlight w:val="cyan"/>
        </w:rPr>
        <w:t xml:space="preserve">SMR designs are compact because a number of compo- </w:t>
      </w:r>
      <w:proofErr w:type="spellStart"/>
      <w:r w:rsidRPr="00EF39D8">
        <w:rPr>
          <w:rStyle w:val="StyleUnderline"/>
          <w:highlight w:val="cyan"/>
        </w:rPr>
        <w:t>nents</w:t>
      </w:r>
      <w:proofErr w:type="spellEnd"/>
      <w:r w:rsidRPr="00772B34">
        <w:rPr>
          <w:rStyle w:val="StyleUnderline"/>
        </w:rPr>
        <w:t xml:space="preserve"> such as steam generators, pressurizer and reactor coolant pumps are integrated within the reactor vessel itself</w:t>
      </w:r>
      <w:r w:rsidRPr="00772B34">
        <w:rPr>
          <w:sz w:val="14"/>
        </w:rPr>
        <w:t xml:space="preserve"> rather than outside of the re- actor. Most </w:t>
      </w:r>
      <w:r w:rsidRPr="00772B34">
        <w:rPr>
          <w:rStyle w:val="StyleUnderline"/>
        </w:rPr>
        <w:t xml:space="preserve">SMR designs incorporate </w:t>
      </w:r>
      <w:r w:rsidRPr="00EF39D8">
        <w:rPr>
          <w:rStyle w:val="Emphasis"/>
          <w:highlight w:val="cyan"/>
        </w:rPr>
        <w:t>passive safety features1 that reduce or eliminate the risk of fuel damage and radiation releases</w:t>
      </w:r>
      <w:r w:rsidRPr="00772B34">
        <w:rPr>
          <w:rStyle w:val="StyleUnderline"/>
        </w:rPr>
        <w:t xml:space="preserve"> related to loss of coolant or loss of coolant flow.</w:t>
      </w:r>
      <w:r w:rsidRPr="00772B34">
        <w:rPr>
          <w:sz w:val="14"/>
        </w:rPr>
        <w:t xml:space="preserve"> In addition, other features of the SMR such as </w:t>
      </w:r>
      <w:r w:rsidRPr="00772B34">
        <w:rPr>
          <w:rStyle w:val="StyleUnderline"/>
        </w:rPr>
        <w:t>a larger surface-to-volume ratio and reduced core power density facilitate easier removal of heat and the use of advanced passive features</w:t>
      </w:r>
      <w:r w:rsidRPr="00772B34">
        <w:rPr>
          <w:sz w:val="14"/>
        </w:rPr>
        <w:t xml:space="preserve"> (</w:t>
      </w:r>
      <w:proofErr w:type="spellStart"/>
      <w:r w:rsidRPr="00772B34">
        <w:rPr>
          <w:sz w:val="14"/>
        </w:rPr>
        <w:t>Bae</w:t>
      </w:r>
      <w:proofErr w:type="spellEnd"/>
      <w:r w:rsidRPr="00772B34">
        <w:rPr>
          <w:sz w:val="14"/>
        </w:rPr>
        <w:t xml:space="preserve"> et al., 2001; </w:t>
      </w:r>
      <w:proofErr w:type="spellStart"/>
      <w:r w:rsidRPr="00772B34">
        <w:rPr>
          <w:sz w:val="14"/>
        </w:rPr>
        <w:t>Carelli</w:t>
      </w:r>
      <w:proofErr w:type="spellEnd"/>
      <w:r w:rsidRPr="00772B34">
        <w:rPr>
          <w:sz w:val="14"/>
        </w:rPr>
        <w:t xml:space="preserve"> et al., 2004; IAEA, 2009). </w:t>
      </w:r>
      <w:r w:rsidRPr="00772B34">
        <w:rPr>
          <w:rStyle w:val="StyleUnderline"/>
        </w:rPr>
        <w:t xml:space="preserve">SMRs also have a smaller fuel </w:t>
      </w:r>
      <w:proofErr w:type="gramStart"/>
      <w:r w:rsidRPr="00772B34">
        <w:rPr>
          <w:rStyle w:val="StyleUnderline"/>
        </w:rPr>
        <w:t>inventory which</w:t>
      </w:r>
      <w:proofErr w:type="gramEnd"/>
      <w:r w:rsidRPr="00772B34">
        <w:rPr>
          <w:rStyle w:val="StyleUnderline"/>
        </w:rPr>
        <w:t xml:space="preserve"> reduces the maximum possible release during an adverse event</w:t>
      </w:r>
      <w:r w:rsidRPr="00772B34">
        <w:rPr>
          <w:sz w:val="14"/>
        </w:rPr>
        <w:t xml:space="preserve"> (</w:t>
      </w:r>
      <w:proofErr w:type="spellStart"/>
      <w:r w:rsidRPr="00772B34">
        <w:rPr>
          <w:sz w:val="14"/>
        </w:rPr>
        <w:t>Kessides</w:t>
      </w:r>
      <w:proofErr w:type="spellEnd"/>
      <w:r w:rsidRPr="00772B34">
        <w:rPr>
          <w:sz w:val="14"/>
        </w:rPr>
        <w:t>, 2012).</w:t>
      </w:r>
      <w:r>
        <w:rPr>
          <w:sz w:val="14"/>
        </w:rPr>
        <w:t xml:space="preserve"> </w:t>
      </w:r>
      <w:r w:rsidRPr="00772B34">
        <w:rPr>
          <w:rStyle w:val="StyleUnderline"/>
        </w:rPr>
        <w:t>Second</w:t>
      </w:r>
      <w:r w:rsidRPr="00772B34">
        <w:rPr>
          <w:sz w:val="14"/>
        </w:rPr>
        <w:t xml:space="preserve">, because of their smaller sizes, </w:t>
      </w:r>
      <w:r w:rsidRPr="00772B34">
        <w:rPr>
          <w:rStyle w:val="StyleUnderline"/>
        </w:rPr>
        <w:t xml:space="preserve">SMRs would require reduced construction times and therefore smaller interest payments during con- </w:t>
      </w:r>
      <w:proofErr w:type="spellStart"/>
      <w:r w:rsidRPr="00772B34">
        <w:rPr>
          <w:rStyle w:val="StyleUnderline"/>
        </w:rPr>
        <w:t>struction</w:t>
      </w:r>
      <w:proofErr w:type="spellEnd"/>
      <w:r w:rsidRPr="00772B34">
        <w:rPr>
          <w:sz w:val="14"/>
        </w:rPr>
        <w:t xml:space="preserve"> (Abdulla et al., 2013). In other words, </w:t>
      </w:r>
      <w:r w:rsidRPr="00772B34">
        <w:rPr>
          <w:rStyle w:val="StyleUnderline"/>
        </w:rPr>
        <w:t xml:space="preserve">SMRs are likely to be fi- </w:t>
      </w:r>
      <w:proofErr w:type="spellStart"/>
      <w:r w:rsidRPr="00772B34">
        <w:rPr>
          <w:rStyle w:val="StyleUnderline"/>
        </w:rPr>
        <w:t>nancially</w:t>
      </w:r>
      <w:proofErr w:type="spellEnd"/>
      <w:r w:rsidRPr="00772B34">
        <w:rPr>
          <w:rStyle w:val="StyleUnderline"/>
        </w:rPr>
        <w:t xml:space="preserve"> less risky compared to large reactors. Third, the modularity of SMRs permits scaling the power plant to larger sizes based on </w:t>
      </w:r>
      <w:proofErr w:type="spellStart"/>
      <w:r w:rsidRPr="00772B34">
        <w:rPr>
          <w:rStyle w:val="StyleUnderline"/>
        </w:rPr>
        <w:t>incre</w:t>
      </w:r>
      <w:proofErr w:type="spellEnd"/>
      <w:r w:rsidRPr="00772B34">
        <w:rPr>
          <w:rStyle w:val="StyleUnderline"/>
        </w:rPr>
        <w:t>- mental needs for energy and compatibility with the electrical grid infra- structure.</w:t>
      </w:r>
      <w:r w:rsidRPr="00772B34">
        <w:rPr>
          <w:sz w:val="14"/>
        </w:rPr>
        <w:t xml:space="preserve"> Modularity offers other benefits not only by reducing the front-end investment and facilitating initial deployment </w:t>
      </w:r>
      <w:r w:rsidRPr="00772B34">
        <w:rPr>
          <w:rStyle w:val="StyleUnderline"/>
        </w:rPr>
        <w:t xml:space="preserve">but also en- </w:t>
      </w:r>
      <w:proofErr w:type="spellStart"/>
      <w:r w:rsidRPr="00772B34">
        <w:rPr>
          <w:rStyle w:val="StyleUnderline"/>
        </w:rPr>
        <w:t>hancing</w:t>
      </w:r>
      <w:proofErr w:type="spellEnd"/>
      <w:r w:rsidRPr="00772B34">
        <w:rPr>
          <w:rStyle w:val="StyleUnderline"/>
        </w:rPr>
        <w:t xml:space="preserve"> temporal and spatial flexibility in investment. The latter feature is an important distinction from large reactors because it creates an op- </w:t>
      </w:r>
      <w:proofErr w:type="spellStart"/>
      <w:r w:rsidRPr="00772B34">
        <w:rPr>
          <w:rStyle w:val="StyleUnderline"/>
        </w:rPr>
        <w:t>tion</w:t>
      </w:r>
      <w:proofErr w:type="spellEnd"/>
      <w:r w:rsidRPr="00772B34">
        <w:rPr>
          <w:rStyle w:val="StyleUnderline"/>
        </w:rPr>
        <w:t xml:space="preserve"> value: under uncertainty in future electricity prices, investment in large reactors is very risky as a large portion of the investment is sunk and irreversible. On the other hand, in spite of higher overnight costs, the modularity feature of SMRs offers a better control over market risk to investors</w:t>
      </w:r>
      <w:r w:rsidRPr="00772B34">
        <w:rPr>
          <w:sz w:val="14"/>
        </w:rPr>
        <w:t xml:space="preserve"> (as investment can be split more easily to match market de- </w:t>
      </w:r>
      <w:proofErr w:type="spellStart"/>
      <w:r w:rsidRPr="00772B34">
        <w:rPr>
          <w:sz w:val="14"/>
        </w:rPr>
        <w:t>mand</w:t>
      </w:r>
      <w:proofErr w:type="spellEnd"/>
      <w:r w:rsidRPr="00772B34">
        <w:rPr>
          <w:sz w:val="14"/>
        </w:rPr>
        <w:t>) and so the risk premium is lower (</w:t>
      </w:r>
      <w:proofErr w:type="spellStart"/>
      <w:r w:rsidRPr="00772B34">
        <w:rPr>
          <w:sz w:val="14"/>
        </w:rPr>
        <w:t>Gollier</w:t>
      </w:r>
      <w:proofErr w:type="spellEnd"/>
      <w:r w:rsidRPr="00772B34">
        <w:rPr>
          <w:sz w:val="14"/>
        </w:rPr>
        <w:t xml:space="preserve"> et al., 2005).</w:t>
      </w:r>
      <w:r>
        <w:rPr>
          <w:sz w:val="14"/>
        </w:rPr>
        <w:t xml:space="preserve"> </w:t>
      </w:r>
      <w:r w:rsidRPr="00772B34">
        <w:rPr>
          <w:rStyle w:val="StyleUnderline"/>
        </w:rPr>
        <w:t>Finally, SMRs can be mass produced in a factory and shipped to the site. Mass production could facilitate and accelerate cost reductions due to learning.</w:t>
      </w:r>
      <w:r w:rsidRPr="00772B34">
        <w:rPr>
          <w:sz w:val="14"/>
        </w:rPr>
        <w:t xml:space="preserve"> Empirical evidence on cost reductions due to increasing capacity in the nuclear industry is mixed. In the past, several scholars found evidence of learning and experience spillovers leading to a lower- </w:t>
      </w:r>
      <w:proofErr w:type="spellStart"/>
      <w:r w:rsidRPr="00772B34">
        <w:rPr>
          <w:sz w:val="14"/>
        </w:rPr>
        <w:t>ing</w:t>
      </w:r>
      <w:proofErr w:type="spellEnd"/>
      <w:r w:rsidRPr="00772B34">
        <w:rPr>
          <w:sz w:val="14"/>
        </w:rPr>
        <w:t xml:space="preserve"> of costs in the nuclear industry (Lester and McCabe, 1993; Zimmerman, 1982). On the other hand, other scholars argued that in- creased construction times due to increased size and complexity of re- actors coupled with new environmental, health and safety regulations led to escalating capital as well as operating and maintenance costs (Cantor and Hewlett, 1988; Hewlett, 1996; </w:t>
      </w:r>
      <w:proofErr w:type="spellStart"/>
      <w:r w:rsidRPr="00772B34">
        <w:rPr>
          <w:sz w:val="14"/>
        </w:rPr>
        <w:t>Joskow</w:t>
      </w:r>
      <w:proofErr w:type="spellEnd"/>
      <w:r w:rsidRPr="00772B34">
        <w:rPr>
          <w:sz w:val="14"/>
        </w:rPr>
        <w:t xml:space="preserve"> and Rose, 1985). Similar findings </w:t>
      </w:r>
      <w:r w:rsidRPr="00772B34">
        <w:rPr>
          <w:sz w:val="14"/>
        </w:rPr>
        <w:lastRenderedPageBreak/>
        <w:t xml:space="preserve">have been reported by more recent studies that </w:t>
      </w:r>
      <w:proofErr w:type="spellStart"/>
      <w:r w:rsidRPr="00772B34">
        <w:rPr>
          <w:sz w:val="14"/>
        </w:rPr>
        <w:t>empha</w:t>
      </w:r>
      <w:proofErr w:type="spellEnd"/>
      <w:r w:rsidRPr="00772B34">
        <w:rPr>
          <w:sz w:val="14"/>
        </w:rPr>
        <w:t xml:space="preserve">- size that the site-specific nature of deployment makes standardization difficult, so cost reductions have not been achieved and are not likely in the future (Cooper, 2010; </w:t>
      </w:r>
      <w:proofErr w:type="spellStart"/>
      <w:r w:rsidRPr="00772B34">
        <w:rPr>
          <w:sz w:val="14"/>
        </w:rPr>
        <w:t>Grübler</w:t>
      </w:r>
      <w:proofErr w:type="spellEnd"/>
      <w:r w:rsidRPr="00772B34">
        <w:rPr>
          <w:sz w:val="14"/>
        </w:rPr>
        <w:t xml:space="preserve">, 2010; </w:t>
      </w:r>
      <w:proofErr w:type="spellStart"/>
      <w:r w:rsidRPr="00772B34">
        <w:rPr>
          <w:sz w:val="14"/>
        </w:rPr>
        <w:t>Hultman</w:t>
      </w:r>
      <w:proofErr w:type="spellEnd"/>
      <w:r w:rsidRPr="00772B34">
        <w:rPr>
          <w:sz w:val="14"/>
        </w:rPr>
        <w:t xml:space="preserve"> and </w:t>
      </w:r>
      <w:proofErr w:type="spellStart"/>
      <w:r w:rsidRPr="00772B34">
        <w:rPr>
          <w:sz w:val="14"/>
        </w:rPr>
        <w:t>Koomey</w:t>
      </w:r>
      <w:proofErr w:type="spellEnd"/>
      <w:r w:rsidRPr="00772B34">
        <w:rPr>
          <w:sz w:val="14"/>
        </w:rPr>
        <w:t xml:space="preserve">, 2007; </w:t>
      </w:r>
      <w:proofErr w:type="spellStart"/>
      <w:r w:rsidRPr="00772B34">
        <w:rPr>
          <w:sz w:val="14"/>
        </w:rPr>
        <w:t>Hultman</w:t>
      </w:r>
      <w:proofErr w:type="spellEnd"/>
      <w:r w:rsidRPr="00772B34">
        <w:rPr>
          <w:sz w:val="14"/>
        </w:rPr>
        <w:t xml:space="preserve"> et al., 2007). However, in the case of SMRs, several scholars argue that cost savings can be achieved through off-site </w:t>
      </w:r>
      <w:proofErr w:type="spellStart"/>
      <w:r w:rsidRPr="00772B34">
        <w:rPr>
          <w:sz w:val="14"/>
        </w:rPr>
        <w:t>fabrica</w:t>
      </w:r>
      <w:proofErr w:type="spellEnd"/>
      <w:r w:rsidRPr="00772B34">
        <w:rPr>
          <w:sz w:val="14"/>
        </w:rPr>
        <w:t xml:space="preserve">- </w:t>
      </w:r>
      <w:proofErr w:type="spellStart"/>
      <w:r w:rsidRPr="00772B34">
        <w:rPr>
          <w:sz w:val="14"/>
        </w:rPr>
        <w:t>tion</w:t>
      </w:r>
      <w:proofErr w:type="spellEnd"/>
      <w:r w:rsidRPr="00772B34">
        <w:rPr>
          <w:sz w:val="14"/>
        </w:rPr>
        <w:t xml:space="preserve"> of modules (which facilitates standardization), as well as learning- by-doing through the production of multiple, simple modules with shorter construction times (Abdulla et al., 2013; </w:t>
      </w:r>
      <w:proofErr w:type="spellStart"/>
      <w:r w:rsidRPr="00772B34">
        <w:rPr>
          <w:sz w:val="14"/>
        </w:rPr>
        <w:t>Kessides</w:t>
      </w:r>
      <w:proofErr w:type="spellEnd"/>
      <w:r w:rsidRPr="00772B34">
        <w:rPr>
          <w:sz w:val="14"/>
        </w:rPr>
        <w:t xml:space="preserve">, 2012; </w:t>
      </w:r>
      <w:proofErr w:type="spellStart"/>
      <w:r w:rsidRPr="00772B34">
        <w:rPr>
          <w:sz w:val="14"/>
        </w:rPr>
        <w:t>Rosner</w:t>
      </w:r>
      <w:proofErr w:type="spellEnd"/>
      <w:r w:rsidRPr="00772B34">
        <w:rPr>
          <w:sz w:val="14"/>
        </w:rPr>
        <w:t xml:space="preserve"> and Goldberg, 2011). In addition, Rangel and </w:t>
      </w:r>
      <w:proofErr w:type="spellStart"/>
      <w:r w:rsidRPr="00772B34">
        <w:rPr>
          <w:sz w:val="14"/>
        </w:rPr>
        <w:t>Lévêque</w:t>
      </w:r>
      <w:proofErr w:type="spellEnd"/>
      <w:r w:rsidRPr="00772B34">
        <w:rPr>
          <w:sz w:val="14"/>
        </w:rPr>
        <w:t xml:space="preserve"> (2012) used detailed data for French reactors and argued that while overall ex- </w:t>
      </w:r>
      <w:proofErr w:type="spellStart"/>
      <w:r w:rsidRPr="00772B34">
        <w:rPr>
          <w:sz w:val="14"/>
        </w:rPr>
        <w:t>perience</w:t>
      </w:r>
      <w:proofErr w:type="spellEnd"/>
      <w:r w:rsidRPr="00772B34">
        <w:rPr>
          <w:sz w:val="14"/>
        </w:rPr>
        <w:t xml:space="preserve"> did not translate into lower costs, some gains were achieved due to the construction of standard reactor types. This finding is </w:t>
      </w:r>
      <w:proofErr w:type="spellStart"/>
      <w:r w:rsidRPr="00772B34">
        <w:rPr>
          <w:sz w:val="14"/>
        </w:rPr>
        <w:t>rele</w:t>
      </w:r>
      <w:proofErr w:type="spellEnd"/>
      <w:r w:rsidRPr="00772B34">
        <w:rPr>
          <w:sz w:val="14"/>
        </w:rPr>
        <w:t xml:space="preserve">- </w:t>
      </w:r>
      <w:proofErr w:type="spellStart"/>
      <w:r w:rsidRPr="00772B34">
        <w:rPr>
          <w:sz w:val="14"/>
        </w:rPr>
        <w:t>vant</w:t>
      </w:r>
      <w:proofErr w:type="spellEnd"/>
      <w:r w:rsidRPr="00772B34">
        <w:rPr>
          <w:sz w:val="14"/>
        </w:rPr>
        <w:t xml:space="preserve"> to SMRs, which are likely to be co-sited and the same type of </w:t>
      </w:r>
      <w:proofErr w:type="spellStart"/>
      <w:r w:rsidRPr="00772B34">
        <w:rPr>
          <w:sz w:val="14"/>
        </w:rPr>
        <w:t>reac</w:t>
      </w:r>
      <w:proofErr w:type="spellEnd"/>
      <w:r w:rsidRPr="00772B34">
        <w:rPr>
          <w:sz w:val="14"/>
        </w:rPr>
        <w:t xml:space="preserve">- tors are likely to be produced in larger numbers (Abdulla et al., 2013; </w:t>
      </w:r>
      <w:proofErr w:type="spellStart"/>
      <w:r w:rsidRPr="00772B34">
        <w:rPr>
          <w:sz w:val="14"/>
        </w:rPr>
        <w:t>Carelli</w:t>
      </w:r>
      <w:proofErr w:type="spellEnd"/>
      <w:r w:rsidRPr="00772B34">
        <w:rPr>
          <w:sz w:val="14"/>
        </w:rPr>
        <w:t xml:space="preserve"> et al., 2010). In the subsequent section, we discuss some of the policy rationales put forth by SMR proponents for promoting the de- </w:t>
      </w:r>
      <w:proofErr w:type="spellStart"/>
      <w:r w:rsidRPr="00772B34">
        <w:rPr>
          <w:sz w:val="14"/>
        </w:rPr>
        <w:t>ployment</w:t>
      </w:r>
      <w:proofErr w:type="spellEnd"/>
      <w:r w:rsidRPr="00772B34">
        <w:rPr>
          <w:sz w:val="14"/>
        </w:rPr>
        <w:t xml:space="preserve"> of SMRs.</w:t>
      </w:r>
      <w:r>
        <w:rPr>
          <w:sz w:val="14"/>
        </w:rPr>
        <w:t xml:space="preserve"> </w:t>
      </w:r>
      <w:r w:rsidRPr="00772B34">
        <w:rPr>
          <w:sz w:val="14"/>
          <w:szCs w:val="14"/>
        </w:rPr>
        <w:t>2.2. Policy rationales for promoting SMRs</w:t>
      </w:r>
      <w:r>
        <w:rPr>
          <w:sz w:val="14"/>
          <w:szCs w:val="14"/>
        </w:rPr>
        <w:t xml:space="preserve"> </w:t>
      </w:r>
      <w:r w:rsidRPr="00772B34">
        <w:rPr>
          <w:sz w:val="14"/>
        </w:rPr>
        <w:t>Scholars have put forth a number of rationales for promoting SMRs.</w:t>
      </w:r>
      <w:r w:rsidRPr="00772B34">
        <w:rPr>
          <w:rStyle w:val="StyleUnderline"/>
        </w:rPr>
        <w:t xml:space="preserve"> One important rationale for promoting </w:t>
      </w:r>
      <w:r w:rsidRPr="00772B34">
        <w:rPr>
          <w:sz w:val="14"/>
        </w:rPr>
        <w:t xml:space="preserve">nuclear energy in general and </w:t>
      </w:r>
      <w:r w:rsidRPr="00772B34">
        <w:rPr>
          <w:rStyle w:val="StyleUnderline"/>
        </w:rPr>
        <w:t xml:space="preserve">SMRs </w:t>
      </w:r>
      <w:r w:rsidRPr="00772B34">
        <w:rPr>
          <w:sz w:val="14"/>
        </w:rPr>
        <w:t>in particular</w:t>
      </w:r>
      <w:r w:rsidRPr="00772B34">
        <w:rPr>
          <w:rStyle w:val="StyleUnderline"/>
        </w:rPr>
        <w:t xml:space="preserve"> is improving energy security. Access to energy sources depends on a complex system of global markets, vast cross-border infra- structure networks, a small group of primary energy suppliers, and inter- dependencies with financial markets and technology. </w:t>
      </w:r>
      <w:r w:rsidRPr="00772B34">
        <w:rPr>
          <w:sz w:val="14"/>
        </w:rPr>
        <w:t>Industrialized as well as developing</w:t>
      </w:r>
      <w:r w:rsidRPr="00772B34">
        <w:rPr>
          <w:rStyle w:val="StyleUnderline"/>
        </w:rPr>
        <w:t xml:space="preserve"> nations have shown renewed focus on energy security because of the exceedingly tight oil market, high oil prices, instability in some exporting nations and geopolitical rivalries </w:t>
      </w:r>
      <w:r w:rsidRPr="00772B34">
        <w:rPr>
          <w:sz w:val="14"/>
        </w:rPr>
        <w:t xml:space="preserve">(Chester, 2010; </w:t>
      </w:r>
      <w:proofErr w:type="spellStart"/>
      <w:r w:rsidRPr="00772B34">
        <w:rPr>
          <w:sz w:val="14"/>
        </w:rPr>
        <w:t>Yergin</w:t>
      </w:r>
      <w:proofErr w:type="spellEnd"/>
      <w:r w:rsidRPr="00772B34">
        <w:rPr>
          <w:sz w:val="14"/>
        </w:rPr>
        <w:t xml:space="preserve">, 2006). </w:t>
      </w:r>
      <w:r w:rsidRPr="00772B34">
        <w:rPr>
          <w:rStyle w:val="StyleUnderline"/>
        </w:rPr>
        <w:t xml:space="preserve">Nuclear power has been relatively unaffected by disruption in commodity markets. </w:t>
      </w:r>
      <w:r w:rsidRPr="00772B34">
        <w:rPr>
          <w:sz w:val="14"/>
        </w:rPr>
        <w:t>Natural uranium represents a very small fraction of the price of nuclear electricity,</w:t>
      </w:r>
      <w:r w:rsidRPr="00772B34">
        <w:rPr>
          <w:rStyle w:val="StyleUnderline"/>
        </w:rPr>
        <w:t xml:space="preserve"> and uranium resources are spread throughout politically stable regions; </w:t>
      </w:r>
      <w:r w:rsidRPr="00772B34">
        <w:rPr>
          <w:sz w:val="14"/>
        </w:rPr>
        <w:t xml:space="preserve">the largest producers and exporters are Canada and Australia (IAEA, 2013). </w:t>
      </w:r>
      <w:r w:rsidRPr="00772B34">
        <w:rPr>
          <w:rStyle w:val="StyleUnderline"/>
        </w:rPr>
        <w:t xml:space="preserve">SMR proponents argue that be- cause of their small size and inherent safety features, SMRs could be sited in areas with small electric grids or in remote locations with little or no grid access, thereby accessing a wider range of markets than is </w:t>
      </w:r>
      <w:proofErr w:type="spellStart"/>
      <w:r w:rsidRPr="00772B34">
        <w:rPr>
          <w:rStyle w:val="StyleUnderline"/>
        </w:rPr>
        <w:t>pos</w:t>
      </w:r>
      <w:proofErr w:type="spellEnd"/>
      <w:r w:rsidRPr="00772B34">
        <w:rPr>
          <w:rStyle w:val="StyleUnderline"/>
        </w:rPr>
        <w:t xml:space="preserve">- </w:t>
      </w:r>
      <w:proofErr w:type="spellStart"/>
      <w:r w:rsidRPr="00772B34">
        <w:rPr>
          <w:rStyle w:val="StyleUnderline"/>
        </w:rPr>
        <w:t>sible</w:t>
      </w:r>
      <w:proofErr w:type="spellEnd"/>
      <w:r w:rsidRPr="00772B34">
        <w:rPr>
          <w:rStyle w:val="StyleUnderline"/>
        </w:rPr>
        <w:t xml:space="preserve"> with traditional reactor technology</w:t>
      </w:r>
      <w:r w:rsidRPr="00772B34">
        <w:rPr>
          <w:sz w:val="14"/>
        </w:rPr>
        <w:t xml:space="preserve"> (</w:t>
      </w:r>
      <w:proofErr w:type="spellStart"/>
      <w:r w:rsidRPr="00772B34">
        <w:rPr>
          <w:sz w:val="14"/>
        </w:rPr>
        <w:t>Kessides</w:t>
      </w:r>
      <w:proofErr w:type="spellEnd"/>
      <w:r w:rsidRPr="00772B34">
        <w:rPr>
          <w:sz w:val="14"/>
        </w:rPr>
        <w:t xml:space="preserve"> and </w:t>
      </w:r>
      <w:proofErr w:type="spellStart"/>
      <w:r w:rsidRPr="00772B34">
        <w:rPr>
          <w:sz w:val="14"/>
        </w:rPr>
        <w:t>Kuznetsov</w:t>
      </w:r>
      <w:proofErr w:type="spellEnd"/>
      <w:r w:rsidRPr="00772B34">
        <w:rPr>
          <w:sz w:val="14"/>
        </w:rPr>
        <w:t xml:space="preserve">, 2012; </w:t>
      </w:r>
      <w:proofErr w:type="spellStart"/>
      <w:r w:rsidRPr="00772B34">
        <w:rPr>
          <w:sz w:val="14"/>
        </w:rPr>
        <w:t>Kuznetsov</w:t>
      </w:r>
      <w:proofErr w:type="spellEnd"/>
      <w:r w:rsidRPr="00772B34">
        <w:rPr>
          <w:sz w:val="14"/>
        </w:rPr>
        <w:t>, 2008).</w:t>
      </w:r>
      <w:r>
        <w:rPr>
          <w:sz w:val="14"/>
        </w:rPr>
        <w:t xml:space="preserve"> </w:t>
      </w:r>
      <w:r w:rsidRPr="00772B34">
        <w:rPr>
          <w:sz w:val="14"/>
        </w:rPr>
        <w:t xml:space="preserve">Another rationale cited for encouraging the deployment of SMRs is to make use of the “early mover advantage” (Kim and Chang, 2012; SEAB, 2012). </w:t>
      </w:r>
      <w:r w:rsidRPr="00772B34">
        <w:rPr>
          <w:rStyle w:val="StyleUnderline"/>
        </w:rPr>
        <w:t xml:space="preserve">SMRs are relatively new entrants in the energy markets and promoting SMRs could improve the positioning and competitive- ness of domestic industries in the global value chain and also create </w:t>
      </w:r>
      <w:proofErr w:type="spellStart"/>
      <w:r w:rsidRPr="00772B34">
        <w:rPr>
          <w:rStyle w:val="StyleUnderline"/>
        </w:rPr>
        <w:t>em</w:t>
      </w:r>
      <w:proofErr w:type="spellEnd"/>
      <w:r w:rsidRPr="00772B34">
        <w:rPr>
          <w:rStyle w:val="StyleUnderline"/>
        </w:rPr>
        <w:t xml:space="preserve">- </w:t>
      </w:r>
      <w:proofErr w:type="spellStart"/>
      <w:r w:rsidRPr="00772B34">
        <w:rPr>
          <w:rStyle w:val="StyleUnderline"/>
        </w:rPr>
        <w:t>ployment</w:t>
      </w:r>
      <w:proofErr w:type="spellEnd"/>
      <w:r w:rsidRPr="00772B34">
        <w:rPr>
          <w:rStyle w:val="StyleUnderline"/>
        </w:rPr>
        <w:t xml:space="preserve"> opportunities. For example, Denmark became a world leader in wind energy by mastering the commercialization process </w:t>
      </w:r>
      <w:r w:rsidRPr="00772B34">
        <w:rPr>
          <w:sz w:val="14"/>
        </w:rPr>
        <w:t xml:space="preserve">(Lund, 2009). </w:t>
      </w:r>
      <w:r w:rsidRPr="00772B34">
        <w:rPr>
          <w:rStyle w:val="StyleUnderline"/>
        </w:rPr>
        <w:t xml:space="preserve">This not only improved the international competitiveness of the industry but also compensated for the welfare loss in the infant </w:t>
      </w:r>
      <w:proofErr w:type="spellStart"/>
      <w:r w:rsidRPr="00772B34">
        <w:rPr>
          <w:rStyle w:val="StyleUnderline"/>
        </w:rPr>
        <w:t>pe</w:t>
      </w:r>
      <w:proofErr w:type="spellEnd"/>
      <w:r w:rsidRPr="00772B34">
        <w:rPr>
          <w:rStyle w:val="StyleUnderline"/>
        </w:rPr>
        <w:t xml:space="preserve">- </w:t>
      </w:r>
      <w:proofErr w:type="spellStart"/>
      <w:r w:rsidRPr="00772B34">
        <w:rPr>
          <w:rStyle w:val="StyleUnderline"/>
        </w:rPr>
        <w:t>riod</w:t>
      </w:r>
      <w:proofErr w:type="spellEnd"/>
      <w:r w:rsidRPr="00772B34">
        <w:rPr>
          <w:rStyle w:val="StyleUnderline"/>
        </w:rPr>
        <w:t xml:space="preserve"> </w:t>
      </w:r>
      <w:r w:rsidRPr="00772B34">
        <w:rPr>
          <w:sz w:val="14"/>
        </w:rPr>
        <w:t>(Hansen et al., 2003).</w:t>
      </w:r>
    </w:p>
    <w:p w14:paraId="6E04827D" w14:textId="77777777" w:rsidR="004C25C6" w:rsidRDefault="004C25C6" w:rsidP="004C25C6">
      <w:pPr>
        <w:pStyle w:val="Heading4"/>
      </w:pPr>
      <w:r>
        <w:t xml:space="preserve">Solves the whole case: </w:t>
      </w:r>
    </w:p>
    <w:p w14:paraId="3E0EED4C" w14:textId="77777777" w:rsidR="004C25C6" w:rsidRDefault="004C25C6" w:rsidP="004C25C6">
      <w:pPr>
        <w:pStyle w:val="Heading4"/>
      </w:pPr>
      <w:r>
        <w:t xml:space="preserve">SMR’s are substantially </w:t>
      </w:r>
      <w:proofErr w:type="gramStart"/>
      <w:r>
        <w:t>smaller,</w:t>
      </w:r>
      <w:proofErr w:type="gramEnd"/>
      <w:r>
        <w:t xml:space="preserve"> they’re also underground which checks your surface waste arguments. </w:t>
      </w:r>
    </w:p>
    <w:p w14:paraId="5A9E7332" w14:textId="1B836448" w:rsidR="004C25C6" w:rsidRDefault="004C25C6" w:rsidP="004C25C6">
      <w:pPr>
        <w:pStyle w:val="Heading4"/>
        <w:rPr>
          <w:i/>
        </w:rPr>
      </w:pPr>
      <w:r>
        <w:t xml:space="preserve">Competition checks your safety objections- SMR’s are the newest competition to big plants which encourages both to get better under capitalism- that competition didn’t </w:t>
      </w:r>
      <w:r w:rsidRPr="00002D2B">
        <w:rPr>
          <w:i/>
        </w:rPr>
        <w:t xml:space="preserve">exist before these recent </w:t>
      </w:r>
      <w:proofErr w:type="spellStart"/>
      <w:r w:rsidRPr="00002D2B">
        <w:rPr>
          <w:i/>
        </w:rPr>
        <w:t>developme</w:t>
      </w:r>
      <w:r>
        <w:rPr>
          <w:i/>
        </w:rPr>
        <w:t>nets</w:t>
      </w:r>
      <w:proofErr w:type="spellEnd"/>
      <w:r>
        <w:rPr>
          <w:i/>
        </w:rPr>
        <w:t xml:space="preserve"> especially since your evidence assumes SMR’s don’t exist.</w:t>
      </w:r>
    </w:p>
    <w:p w14:paraId="29BF9CEB" w14:textId="77777777" w:rsidR="004C25C6" w:rsidRPr="004C25C6" w:rsidRDefault="004C25C6" w:rsidP="004C25C6"/>
    <w:p w14:paraId="02BA668E" w14:textId="1AAAE929" w:rsidR="00F1674A" w:rsidRPr="00F37868" w:rsidRDefault="004C25C6" w:rsidP="00F1674A">
      <w:pPr>
        <w:pStyle w:val="Heading3"/>
      </w:pPr>
      <w:r>
        <w:lastRenderedPageBreak/>
        <w:t xml:space="preserve">Short </w:t>
      </w:r>
      <w:r w:rsidR="00F1674A" w:rsidRPr="00F37868">
        <w:t xml:space="preserve">CP Text </w:t>
      </w:r>
    </w:p>
    <w:p w14:paraId="43FD00F8" w14:textId="77777777" w:rsidR="00F1674A" w:rsidRPr="00F37868" w:rsidRDefault="00F1674A" w:rsidP="00F1674A">
      <w:pPr>
        <w:pStyle w:val="Heading4"/>
        <w:tabs>
          <w:tab w:val="center" w:pos="7040"/>
        </w:tabs>
      </w:pPr>
      <w:r w:rsidRPr="00F37868">
        <w:t xml:space="preserve">CP Text: The United States should increase nuclear power </w:t>
      </w:r>
      <w:r w:rsidRPr="00F37868">
        <w:tab/>
      </w:r>
    </w:p>
    <w:p w14:paraId="5C1B0A74" w14:textId="77777777" w:rsidR="00F1674A" w:rsidRPr="00F37868" w:rsidRDefault="00F1674A" w:rsidP="00F1674A">
      <w:r w:rsidRPr="00F37868">
        <w:rPr>
          <w:rStyle w:val="Style13ptBold"/>
        </w:rPr>
        <w:t>Becker et al 08</w:t>
      </w:r>
      <w:r w:rsidRPr="00F37868">
        <w:t xml:space="preserve"> [Ulrich Becker, Professor emeritus of physics at Massachusetts Institute of Technology, “A Perspective on the Future Energy Supply of the United States: The Urgent Need for Increased Nuclear Power,” MIT Faculty Newsletter Vol. XXI No. 2, November/December 2008] JW </w:t>
      </w:r>
    </w:p>
    <w:p w14:paraId="146CE540" w14:textId="77777777" w:rsidR="00F1674A" w:rsidRPr="00F37868" w:rsidRDefault="00F1674A" w:rsidP="00F1674A">
      <w:pPr>
        <w:rPr>
          <w:sz w:val="16"/>
        </w:rPr>
      </w:pPr>
      <w:r w:rsidRPr="00F37868">
        <w:rPr>
          <w:rStyle w:val="StyleUnderline"/>
          <w:highlight w:val="cyan"/>
        </w:rPr>
        <w:t>The U</w:t>
      </w:r>
      <w:r w:rsidRPr="00F37868">
        <w:rPr>
          <w:rStyle w:val="StyleUnderline"/>
        </w:rPr>
        <w:t xml:space="preserve">nited </w:t>
      </w:r>
      <w:r w:rsidRPr="00F37868">
        <w:rPr>
          <w:rStyle w:val="StyleUnderline"/>
          <w:highlight w:val="cyan"/>
        </w:rPr>
        <w:t>S</w:t>
      </w:r>
      <w:r w:rsidRPr="00F37868">
        <w:rPr>
          <w:rStyle w:val="StyleUnderline"/>
        </w:rPr>
        <w:t xml:space="preserve">tates </w:t>
      </w:r>
      <w:r w:rsidRPr="00F37868">
        <w:rPr>
          <w:rStyle w:val="StyleUnderline"/>
          <w:highlight w:val="cyan"/>
        </w:rPr>
        <w:t>needs</w:t>
      </w:r>
      <w:r w:rsidRPr="00F37868">
        <w:rPr>
          <w:rStyle w:val="StyleUnderline"/>
        </w:rPr>
        <w:t xml:space="preserve"> immediately </w:t>
      </w:r>
      <w:r w:rsidRPr="00F37868">
        <w:rPr>
          <w:rStyle w:val="StyleUnderline"/>
          <w:highlight w:val="cyan"/>
        </w:rPr>
        <w:t>to develop</w:t>
      </w:r>
      <w:r w:rsidRPr="00F37868">
        <w:rPr>
          <w:rStyle w:val="StyleUnderline"/>
        </w:rPr>
        <w:t xml:space="preserve"> on a large scale </w:t>
      </w:r>
      <w:r w:rsidRPr="00F37868">
        <w:rPr>
          <w:rStyle w:val="StyleUnderline"/>
          <w:highlight w:val="cyan"/>
        </w:rPr>
        <w:t>an energy source which does not produce greenhouse gases</w:t>
      </w:r>
      <w:r w:rsidRPr="00F37868">
        <w:rPr>
          <w:sz w:val="16"/>
        </w:rPr>
        <w:t xml:space="preserve">, which is already known to be technologically feasible, and which is economical in view of projected costs of energy in the future. </w:t>
      </w:r>
      <w:r w:rsidRPr="00F37868">
        <w:rPr>
          <w:rStyle w:val="StyleUnderline"/>
          <w:highlight w:val="cyan"/>
        </w:rPr>
        <w:t>That</w:t>
      </w:r>
      <w:r w:rsidRPr="00F37868">
        <w:rPr>
          <w:rStyle w:val="StyleUnderline"/>
        </w:rPr>
        <w:t xml:space="preserve"> energy </w:t>
      </w:r>
      <w:r w:rsidRPr="00F37868">
        <w:rPr>
          <w:rStyle w:val="StyleUnderline"/>
          <w:highlight w:val="cyan"/>
        </w:rPr>
        <w:t>source is nuclear fission</w:t>
      </w:r>
      <w:r w:rsidRPr="00F37868">
        <w:rPr>
          <w:rStyle w:val="StyleUnderline"/>
        </w:rPr>
        <w:t>.</w:t>
      </w:r>
      <w:r w:rsidRPr="00F37868">
        <w:rPr>
          <w:sz w:val="16"/>
        </w:rPr>
        <w:t xml:space="preserve"> Nuclear fission power reactor technology was developed in the U.S. and has been utilized for electricity generation on a large scale across the globe for half a century. For example, France produces about 70% of its electricity using nuclear power. </w:t>
      </w:r>
      <w:r w:rsidRPr="00F37868">
        <w:rPr>
          <w:rStyle w:val="StyleUnderline"/>
        </w:rPr>
        <w:t>In the U.S. about 20% of the electricity used is produced using nuclear power</w:t>
      </w:r>
      <w:r w:rsidRPr="00F37868">
        <w:rPr>
          <w:sz w:val="16"/>
        </w:rPr>
        <w:t xml:space="preserve">. However, </w:t>
      </w:r>
      <w:r w:rsidRPr="00F37868">
        <w:rPr>
          <w:rStyle w:val="StyleUnderline"/>
        </w:rPr>
        <w:t>there are states where it is significantly larger</w:t>
      </w:r>
      <w:r w:rsidRPr="00F37868">
        <w:rPr>
          <w:sz w:val="16"/>
        </w:rPr>
        <w:t xml:space="preserve">, e.g., in Illinois about 50% of electricity is generated by nuclear power. </w:t>
      </w:r>
      <w:r w:rsidRPr="00F37868">
        <w:rPr>
          <w:rStyle w:val="Emphasis"/>
          <w:highlight w:val="cyan"/>
        </w:rPr>
        <w:t>The U.S. should establish the goal to produce half of its electricity by</w:t>
      </w:r>
      <w:r w:rsidRPr="00F37868">
        <w:rPr>
          <w:rStyle w:val="Emphasis"/>
        </w:rPr>
        <w:t xml:space="preserve"> </w:t>
      </w:r>
      <w:r w:rsidRPr="00F37868">
        <w:rPr>
          <w:rStyle w:val="StyleUnderline"/>
        </w:rPr>
        <w:t>means of</w:t>
      </w:r>
      <w:r w:rsidRPr="00F37868">
        <w:rPr>
          <w:rStyle w:val="Emphasis"/>
        </w:rPr>
        <w:t xml:space="preserve"> </w:t>
      </w:r>
      <w:r w:rsidRPr="00F37868">
        <w:rPr>
          <w:rStyle w:val="Emphasis"/>
          <w:highlight w:val="cyan"/>
        </w:rPr>
        <w:t>nuclear power</w:t>
      </w:r>
      <w:r w:rsidRPr="00F37868">
        <w:rPr>
          <w:rStyle w:val="Emphasis"/>
        </w:rPr>
        <w:t xml:space="preserve"> </w:t>
      </w:r>
      <w:r w:rsidRPr="00F37868">
        <w:rPr>
          <w:rStyle w:val="StyleUnderline"/>
        </w:rPr>
        <w:t xml:space="preserve">as soon as feasible. </w:t>
      </w:r>
      <w:r w:rsidRPr="00F37868">
        <w:rPr>
          <w:rStyle w:val="StyleUnderline"/>
          <w:highlight w:val="cyan"/>
        </w:rPr>
        <w:t>This will have the effect of reducing greenhouse gas emissions, avoiding</w:t>
      </w:r>
      <w:r w:rsidRPr="00F37868">
        <w:rPr>
          <w:rStyle w:val="StyleUnderline"/>
        </w:rPr>
        <w:t xml:space="preserve"> the risk of </w:t>
      </w:r>
      <w:r w:rsidRPr="00F37868">
        <w:rPr>
          <w:rStyle w:val="StyleUnderline"/>
          <w:highlight w:val="cyan"/>
        </w:rPr>
        <w:t>an “energy gap” in supply, and providing</w:t>
      </w:r>
      <w:r w:rsidRPr="00F37868">
        <w:rPr>
          <w:rStyle w:val="StyleUnderline"/>
        </w:rPr>
        <w:t xml:space="preserve"> valuable </w:t>
      </w:r>
      <w:r w:rsidRPr="00F37868">
        <w:rPr>
          <w:rStyle w:val="StyleUnderline"/>
          <w:highlight w:val="cyan"/>
        </w:rPr>
        <w:t>time</w:t>
      </w:r>
      <w:r w:rsidRPr="00F37868">
        <w:rPr>
          <w:rStyle w:val="StyleUnderline"/>
        </w:rPr>
        <w:t xml:space="preserve"> </w:t>
      </w:r>
      <w:r w:rsidRPr="00F37868">
        <w:rPr>
          <w:rStyle w:val="StyleUnderline"/>
          <w:highlight w:val="cyan"/>
        </w:rPr>
        <w:t>for new</w:t>
      </w:r>
      <w:r w:rsidRPr="00F37868">
        <w:rPr>
          <w:rStyle w:val="StyleUnderline"/>
        </w:rPr>
        <w:t xml:space="preserve"> energy </w:t>
      </w:r>
      <w:r w:rsidRPr="00F37868">
        <w:rPr>
          <w:rStyle w:val="StyleUnderline"/>
          <w:highlight w:val="cyan"/>
        </w:rPr>
        <w:t>technologies</w:t>
      </w:r>
      <w:r w:rsidRPr="00F37868">
        <w:rPr>
          <w:rStyle w:val="StyleUnderline"/>
        </w:rPr>
        <w:t xml:space="preserve"> to be developed.</w:t>
      </w:r>
      <w:r w:rsidRPr="00F37868">
        <w:rPr>
          <w:sz w:val="16"/>
        </w:rPr>
        <w:t xml:space="preserve"> </w:t>
      </w:r>
      <w:proofErr w:type="gramStart"/>
      <w:r w:rsidRPr="00F37868">
        <w:rPr>
          <w:sz w:val="16"/>
        </w:rPr>
        <w:t>This goal would fast track and increase</w:t>
      </w:r>
      <w:proofErr w:type="gramEnd"/>
      <w:r w:rsidRPr="00F37868">
        <w:rPr>
          <w:sz w:val="16"/>
        </w:rPr>
        <w:t xml:space="preserve"> the projected levels of nuclear power over the scenarios considered in several energy studies, including the 2003 MIT study, The Future of Nuclear Power.</w:t>
      </w:r>
    </w:p>
    <w:p w14:paraId="30A38B50" w14:textId="77777777" w:rsidR="00F1674A" w:rsidRDefault="00F1674A" w:rsidP="00F1674A">
      <w:pPr>
        <w:pStyle w:val="Heading4"/>
      </w:pPr>
      <w:r w:rsidRPr="00F37868">
        <w:t xml:space="preserve">Mutually exclusive with the </w:t>
      </w:r>
      <w:proofErr w:type="spellStart"/>
      <w:r w:rsidRPr="00F37868">
        <w:t>aff</w:t>
      </w:r>
      <w:proofErr w:type="spellEnd"/>
      <w:r w:rsidRPr="00F37868">
        <w:t xml:space="preserve">: </w:t>
      </w:r>
      <w:proofErr w:type="spellStart"/>
      <w:r w:rsidRPr="00F37868">
        <w:t>aff</w:t>
      </w:r>
      <w:proofErr w:type="spellEnd"/>
      <w:r w:rsidRPr="00F37868">
        <w:t xml:space="preserve"> prohibits nuclear power while the CP continues and increases it </w:t>
      </w:r>
    </w:p>
    <w:p w14:paraId="36F3A0BD" w14:textId="77777777" w:rsidR="004C25C6" w:rsidRPr="004C25C6" w:rsidRDefault="004C25C6" w:rsidP="004C25C6"/>
    <w:p w14:paraId="4A653A59" w14:textId="77777777" w:rsidR="00F1674A" w:rsidRPr="00F37868" w:rsidRDefault="00F1674A" w:rsidP="00F1674A">
      <w:pPr>
        <w:pStyle w:val="Heading3"/>
      </w:pPr>
      <w:r w:rsidRPr="00F37868">
        <w:lastRenderedPageBreak/>
        <w:t>A2 Nuclear Power Dangerous</w:t>
      </w:r>
    </w:p>
    <w:p w14:paraId="287C5175" w14:textId="77777777" w:rsidR="00F1674A" w:rsidRPr="00F37868" w:rsidRDefault="00F1674A" w:rsidP="00F1674A">
      <w:pPr>
        <w:pStyle w:val="Heading4"/>
      </w:pPr>
      <w:r w:rsidRPr="00F37868">
        <w:t xml:space="preserve">Concerns about nuclear power are overblown and the U.S. needs to set an example for other countries </w:t>
      </w:r>
    </w:p>
    <w:p w14:paraId="444DC946" w14:textId="77777777" w:rsidR="00F1674A" w:rsidRPr="00F37868" w:rsidRDefault="00F1674A" w:rsidP="00F1674A">
      <w:r w:rsidRPr="00F37868">
        <w:rPr>
          <w:rStyle w:val="Style13ptBold"/>
        </w:rPr>
        <w:t>Becker et al 08</w:t>
      </w:r>
      <w:r w:rsidRPr="00F37868">
        <w:t xml:space="preserve"> [Ulrich Becker, Professor emeritus of physics at Massachusetts Institute of Technology, “A Perspective on the Future Energy Supply of the United States: The Urgent Need for Increased Nuclear Power,” MIT Faculty Newsletter Vol. XXI No. 2, November/December 2008] JW </w:t>
      </w:r>
    </w:p>
    <w:p w14:paraId="772F5F1D" w14:textId="77777777" w:rsidR="00F1674A" w:rsidRPr="00F37868" w:rsidRDefault="00F1674A" w:rsidP="00F1674A">
      <w:pPr>
        <w:rPr>
          <w:sz w:val="16"/>
        </w:rPr>
      </w:pPr>
      <w:r w:rsidRPr="00F37868">
        <w:rPr>
          <w:sz w:val="16"/>
        </w:rPr>
        <w:t xml:space="preserve">The </w:t>
      </w:r>
      <w:r w:rsidRPr="00F37868">
        <w:rPr>
          <w:rStyle w:val="StyleUnderline"/>
        </w:rPr>
        <w:t>expansion of nuclear power</w:t>
      </w:r>
      <w:r w:rsidRPr="00F37868">
        <w:rPr>
          <w:sz w:val="16"/>
        </w:rPr>
        <w:t xml:space="preserve"> in the U.S. </w:t>
      </w:r>
      <w:r w:rsidRPr="00F37868">
        <w:rPr>
          <w:rStyle w:val="StyleUnderline"/>
        </w:rPr>
        <w:t xml:space="preserve">requires a major change in U.S. government policy </w:t>
      </w:r>
      <w:r w:rsidRPr="00F37868">
        <w:rPr>
          <w:sz w:val="16"/>
        </w:rPr>
        <w:t xml:space="preserve">and a change in the U.S. public’s perceptions. In the past 30 years there has been </w:t>
      </w:r>
      <w:r w:rsidRPr="00F37868">
        <w:rPr>
          <w:rStyle w:val="StyleUnderline"/>
        </w:rPr>
        <w:t>criticism of nuclear fission power that has raised the American public’s concern</w:t>
      </w:r>
      <w:r w:rsidRPr="00F37868">
        <w:rPr>
          <w:sz w:val="16"/>
        </w:rPr>
        <w:t xml:space="preserve">; however, this criticism </w:t>
      </w:r>
      <w:r w:rsidRPr="00F37868">
        <w:rPr>
          <w:rStyle w:val="StyleUnderline"/>
        </w:rPr>
        <w:t>must be viewed today in the context of national energy needs</w:t>
      </w:r>
      <w:r w:rsidRPr="00F37868">
        <w:rPr>
          <w:sz w:val="16"/>
        </w:rPr>
        <w:t xml:space="preserve"> and the positive experience that has been gained from the use of nuclear power. </w:t>
      </w:r>
      <w:r w:rsidRPr="00F37868">
        <w:rPr>
          <w:rStyle w:val="StyleUnderline"/>
        </w:rPr>
        <w:t>The criticism has related primarily to nuclear reactor safety, storage and environmental risks of nuclear waste, proliferation of nuclear materials</w:t>
      </w:r>
      <w:r w:rsidRPr="00F37868">
        <w:rPr>
          <w:sz w:val="16"/>
        </w:rPr>
        <w:t xml:space="preserve"> that could be used in weapons, </w:t>
      </w:r>
      <w:r w:rsidRPr="00F37868">
        <w:rPr>
          <w:rStyle w:val="StyleUnderline"/>
        </w:rPr>
        <w:t>and the cost of nuclear power</w:t>
      </w:r>
      <w:r w:rsidRPr="00F37868">
        <w:rPr>
          <w:sz w:val="16"/>
        </w:rPr>
        <w:t xml:space="preserve"> relative to coal, natural gas, and oil. </w:t>
      </w:r>
      <w:r w:rsidRPr="00F37868">
        <w:rPr>
          <w:rStyle w:val="StyleUnderline"/>
        </w:rPr>
        <w:t>In each of these cases, the problems are either solvable, have been exaggerated in view of decades-long experience, are insignificant compared to a national economic crisis or international hostilities caused by a gap in U.S. energy supply, or are insignificant compared to the dangers of greenhouse gas emissions</w:t>
      </w:r>
      <w:r w:rsidRPr="00F37868">
        <w:rPr>
          <w:sz w:val="16"/>
        </w:rPr>
        <w:t xml:space="preserve">. The safety record for reactors has been excellent, and safety can be further assured by improved reactor design. </w:t>
      </w:r>
      <w:r w:rsidRPr="00F37868">
        <w:rPr>
          <w:rStyle w:val="StyleUnderline"/>
        </w:rPr>
        <w:t>There are many decades of experience of safe handling, storage, and monitoring of radioactive materials worldwide</w:t>
      </w:r>
      <w:r w:rsidRPr="00F37868">
        <w:rPr>
          <w:sz w:val="16"/>
        </w:rPr>
        <w:t xml:space="preserve">. In addition, there are now several possible strategies that would actually use the existing waste to produce energy, thereby increasing the long-term availability of nuclear energy. </w:t>
      </w:r>
      <w:r w:rsidRPr="00F37868">
        <w:rPr>
          <w:rStyle w:val="StyleUnderline"/>
        </w:rPr>
        <w:t>The U.S. must be an example for major greenhouse gas-emitting countries possessing nuclear technology,</w:t>
      </w:r>
      <w:r w:rsidRPr="00F37868">
        <w:rPr>
          <w:sz w:val="16"/>
        </w:rPr>
        <w:t xml:space="preserve"> e.g., China, India, and Russia, </w:t>
      </w:r>
      <w:r w:rsidRPr="00F37868">
        <w:rPr>
          <w:rStyle w:val="StyleUnderline"/>
        </w:rPr>
        <w:t>in committing to a considerable reduction in global emissions</w:t>
      </w:r>
      <w:r w:rsidRPr="00F37868">
        <w:rPr>
          <w:sz w:val="16"/>
        </w:rPr>
        <w:t>. The cost of nuclear power becomes less important as foreign fuel prices spiral upward, and if the carbon tax factor is included, nuclear power becomes very economically important. Further, the cost of nuclear power would be irrelevant if our economy were to collapse from a cutoff of oil supply, or worse, if we had to go to war to secure our energy supply.</w:t>
      </w:r>
    </w:p>
    <w:p w14:paraId="1CF82A3B" w14:textId="1F9EEDA2" w:rsidR="00F37868" w:rsidRDefault="00F37868" w:rsidP="00387162">
      <w:pPr>
        <w:pStyle w:val="Heading2"/>
      </w:pPr>
      <w:r>
        <w:lastRenderedPageBreak/>
        <w:t>Repository CP</w:t>
      </w:r>
    </w:p>
    <w:p w14:paraId="2F0F2875" w14:textId="738FEAB7" w:rsidR="00387162" w:rsidRPr="00387162" w:rsidRDefault="00387162" w:rsidP="00387162">
      <w:pPr>
        <w:pStyle w:val="Heading3"/>
      </w:pPr>
      <w:r>
        <w:lastRenderedPageBreak/>
        <w:t>1NC</w:t>
      </w:r>
    </w:p>
    <w:p w14:paraId="74962582" w14:textId="3CCD7136" w:rsidR="00F37868" w:rsidRPr="00630D8C" w:rsidRDefault="00F37868" w:rsidP="00F37868">
      <w:pPr>
        <w:pStyle w:val="Heading4"/>
      </w:pPr>
      <w:r w:rsidRPr="00630D8C">
        <w:t xml:space="preserve">CP Text: Countries ought to store nuclear waste in stable geological formations. </w:t>
      </w:r>
    </w:p>
    <w:p w14:paraId="4A07503F" w14:textId="77777777" w:rsidR="00F37868" w:rsidRPr="00F37868" w:rsidRDefault="00F37868" w:rsidP="00F37868">
      <w:pPr>
        <w:pStyle w:val="Heading4"/>
      </w:pPr>
      <w:r w:rsidRPr="00F37868">
        <w:t xml:space="preserve">Solvency Advocate </w:t>
      </w:r>
    </w:p>
    <w:p w14:paraId="50498681" w14:textId="159E6824" w:rsidR="00F37868" w:rsidRPr="00F37868" w:rsidRDefault="00F37868" w:rsidP="00F37868">
      <w:pPr>
        <w:rPr>
          <w:rFonts w:ascii="Times New Roman" w:hAnsi="Times New Roman" w:cs="Times New Roman"/>
        </w:rPr>
      </w:pPr>
      <w:r w:rsidRPr="00F37868">
        <w:rPr>
          <w:rStyle w:val="Style13ptBold"/>
        </w:rPr>
        <w:t>Picot et al</w:t>
      </w:r>
      <w:r>
        <w:rPr>
          <w:rStyle w:val="Style13ptBold"/>
        </w:rPr>
        <w:t xml:space="preserve"> 01</w:t>
      </w:r>
      <w:r w:rsidRPr="00F37868">
        <w:rPr>
          <w:rStyle w:val="Style13ptBold"/>
        </w:rPr>
        <w:t xml:space="preserve">: </w:t>
      </w:r>
      <w:r w:rsidRPr="00630D8C">
        <w:rPr>
          <w:rFonts w:ascii="Times New Roman" w:hAnsi="Times New Roman" w:cs="Times New Roman"/>
          <w:b/>
          <w:sz w:val="12"/>
          <w:szCs w:val="12"/>
        </w:rPr>
        <w:t>[</w:t>
      </w:r>
      <w:r w:rsidRPr="00630D8C">
        <w:rPr>
          <w:rFonts w:ascii="Times New Roman" w:hAnsi="Times New Roman" w:cs="Times New Roman"/>
          <w:sz w:val="12"/>
          <w:szCs w:val="12"/>
        </w:rPr>
        <w:t xml:space="preserve">Picot, Cynthia. </w:t>
      </w:r>
      <w:proofErr w:type="spellStart"/>
      <w:r w:rsidRPr="00630D8C">
        <w:rPr>
          <w:rFonts w:ascii="Times New Roman" w:hAnsi="Times New Roman" w:cs="Times New Roman"/>
          <w:sz w:val="12"/>
          <w:szCs w:val="12"/>
        </w:rPr>
        <w:t>Riotte</w:t>
      </w:r>
      <w:proofErr w:type="spellEnd"/>
      <w:r w:rsidRPr="00630D8C">
        <w:rPr>
          <w:rFonts w:ascii="Times New Roman" w:hAnsi="Times New Roman" w:cs="Times New Roman"/>
          <w:sz w:val="12"/>
          <w:szCs w:val="12"/>
        </w:rPr>
        <w:t>, Hans. Leon Jorge Lang-</w:t>
      </w:r>
      <w:proofErr w:type="spellStart"/>
      <w:r w:rsidRPr="00630D8C">
        <w:rPr>
          <w:rFonts w:ascii="Times New Roman" w:hAnsi="Times New Roman" w:cs="Times New Roman"/>
          <w:sz w:val="12"/>
          <w:szCs w:val="12"/>
        </w:rPr>
        <w:t>Leton</w:t>
      </w:r>
      <w:proofErr w:type="spellEnd"/>
      <w:r w:rsidRPr="00630D8C">
        <w:rPr>
          <w:rFonts w:ascii="Times New Roman" w:hAnsi="Times New Roman" w:cs="Times New Roman"/>
          <w:sz w:val="12"/>
          <w:szCs w:val="12"/>
        </w:rPr>
        <w:t>. Jorge Lang-</w:t>
      </w:r>
      <w:proofErr w:type="spellStart"/>
      <w:r w:rsidRPr="00630D8C">
        <w:rPr>
          <w:rFonts w:ascii="Times New Roman" w:hAnsi="Times New Roman" w:cs="Times New Roman"/>
          <w:sz w:val="12"/>
          <w:szCs w:val="12"/>
        </w:rPr>
        <w:t>Leton</w:t>
      </w:r>
      <w:proofErr w:type="spellEnd"/>
      <w:r w:rsidRPr="00630D8C">
        <w:rPr>
          <w:rFonts w:ascii="Times New Roman" w:hAnsi="Times New Roman" w:cs="Times New Roman"/>
          <w:sz w:val="12"/>
          <w:szCs w:val="12"/>
        </w:rPr>
        <w:t xml:space="preserve"> Leon is Director of Communication ENRESA (Spain), Cynthia Picot and Hans </w:t>
      </w:r>
      <w:proofErr w:type="spellStart"/>
      <w:r w:rsidRPr="00630D8C">
        <w:rPr>
          <w:rFonts w:ascii="Times New Roman" w:hAnsi="Times New Roman" w:cs="Times New Roman"/>
          <w:sz w:val="12"/>
          <w:szCs w:val="12"/>
        </w:rPr>
        <w:t>Riotte</w:t>
      </w:r>
      <w:proofErr w:type="spellEnd"/>
      <w:r w:rsidRPr="00630D8C">
        <w:rPr>
          <w:rFonts w:ascii="Times New Roman" w:hAnsi="Times New Roman" w:cs="Times New Roman"/>
          <w:sz w:val="12"/>
          <w:szCs w:val="12"/>
        </w:rPr>
        <w:t xml:space="preserve"> </w:t>
      </w:r>
      <w:proofErr w:type="gramStart"/>
      <w:r w:rsidRPr="00630D8C">
        <w:rPr>
          <w:rFonts w:ascii="Times New Roman" w:hAnsi="Times New Roman" w:cs="Times New Roman"/>
          <w:sz w:val="12"/>
          <w:szCs w:val="12"/>
        </w:rPr>
        <w:t>are</w:t>
      </w:r>
      <w:proofErr w:type="gramEnd"/>
      <w:r w:rsidRPr="00630D8C">
        <w:rPr>
          <w:rFonts w:ascii="Times New Roman" w:hAnsi="Times New Roman" w:cs="Times New Roman"/>
          <w:sz w:val="12"/>
          <w:szCs w:val="12"/>
        </w:rPr>
        <w:t xml:space="preserve"> in the Nuclear Energy Agency (NEA). (2001)</w:t>
      </w:r>
      <w:proofErr w:type="gramStart"/>
      <w:r w:rsidRPr="00630D8C">
        <w:rPr>
          <w:rFonts w:ascii="Times New Roman" w:hAnsi="Times New Roman" w:cs="Times New Roman"/>
          <w:sz w:val="12"/>
          <w:szCs w:val="12"/>
        </w:rPr>
        <w:t>. Sustainable solutions for radioactive waste.</w:t>
      </w:r>
      <w:proofErr w:type="gramEnd"/>
      <w:r w:rsidRPr="00630D8C">
        <w:rPr>
          <w:rFonts w:ascii="Times New Roman" w:hAnsi="Times New Roman" w:cs="Times New Roman"/>
          <w:sz w:val="12"/>
          <w:szCs w:val="12"/>
        </w:rPr>
        <w:t xml:space="preserve"> </w:t>
      </w:r>
      <w:r w:rsidRPr="00630D8C">
        <w:rPr>
          <w:rFonts w:ascii="Times New Roman" w:hAnsi="Times New Roman" w:cs="Times New Roman"/>
          <w:i/>
          <w:sz w:val="12"/>
          <w:szCs w:val="12"/>
        </w:rPr>
        <w:t xml:space="preserve">The Observer. </w:t>
      </w:r>
      <w:r w:rsidRPr="00630D8C">
        <w:rPr>
          <w:rFonts w:ascii="Times New Roman" w:eastAsia="Times New Roman" w:hAnsi="Times New Roman" w:cs="Times New Roman"/>
          <w:color w:val="000000"/>
          <w:sz w:val="12"/>
          <w:szCs w:val="12"/>
          <w:shd w:val="clear" w:color="auto" w:fill="FFFFFF"/>
        </w:rPr>
        <w:t>http://www.oecdobserver.org/news/fullstory.php/aid/531/Sustainable_solutions_for_radioactive_waste.html#sthash.Y4rlNKGP.dpuf]</w:t>
      </w:r>
    </w:p>
    <w:p w14:paraId="0AB33BC7" w14:textId="25BDB7CB" w:rsidR="00F37868" w:rsidRPr="00F37868" w:rsidRDefault="00F37868" w:rsidP="00F37868">
      <w:pPr>
        <w:rPr>
          <w:rFonts w:ascii="Times New Roman" w:eastAsia="Times New Roman" w:hAnsi="Times New Roman" w:cs="Times New Roman"/>
        </w:rPr>
      </w:pPr>
      <w:r w:rsidRPr="00273016">
        <w:rPr>
          <w:rFonts w:ascii="Times New Roman" w:eastAsia="Times New Roman" w:hAnsi="Times New Roman" w:cs="Times New Roman"/>
          <w:b/>
          <w:color w:val="000000"/>
          <w:highlight w:val="yellow"/>
          <w:u w:val="single"/>
          <w:shd w:val="clear" w:color="auto" w:fill="FFFFFF"/>
        </w:rPr>
        <w:t>The long-term solution</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currently</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preferred by specialists</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consists of</w:t>
      </w:r>
      <w:r w:rsidRPr="00630D8C">
        <w:rPr>
          <w:rFonts w:ascii="Times New Roman" w:eastAsia="Times New Roman" w:hAnsi="Times New Roman" w:cs="Times New Roman"/>
          <w:color w:val="000000"/>
          <w:shd w:val="clear" w:color="auto" w:fill="FFFFFF"/>
        </w:rPr>
        <w:t xml:space="preserve"> </w:t>
      </w:r>
      <w:proofErr w:type="spellStart"/>
      <w:proofErr w:type="gramStart"/>
      <w:r w:rsidRPr="00273016">
        <w:rPr>
          <w:rFonts w:ascii="Times New Roman" w:eastAsia="Times New Roman" w:hAnsi="Times New Roman" w:cs="Times New Roman"/>
          <w:b/>
          <w:color w:val="000000"/>
          <w:highlight w:val="yellow"/>
          <w:shd w:val="clear" w:color="auto" w:fill="FFFFFF"/>
        </w:rPr>
        <w:t>plac</w:t>
      </w:r>
      <w:proofErr w:type="spellEnd"/>
      <w:r w:rsidRPr="00273016">
        <w:rPr>
          <w:rFonts w:ascii="Times New Roman" w:eastAsia="Times New Roman" w:hAnsi="Times New Roman" w:cs="Times New Roman"/>
          <w:b/>
          <w:color w:val="000000"/>
          <w:highlight w:val="yellow"/>
          <w:shd w:val="clear" w:color="auto" w:fill="FFFFFF"/>
        </w:rPr>
        <w:t>[</w:t>
      </w:r>
      <w:proofErr w:type="spellStart"/>
      <w:proofErr w:type="gramEnd"/>
      <w:r w:rsidRPr="00273016">
        <w:rPr>
          <w:rFonts w:ascii="Times New Roman" w:eastAsia="Times New Roman" w:hAnsi="Times New Roman" w:cs="Times New Roman"/>
          <w:b/>
          <w:color w:val="000000"/>
          <w:highlight w:val="yellow"/>
          <w:shd w:val="clear" w:color="auto" w:fill="FFFFFF"/>
        </w:rPr>
        <w:t>es</w:t>
      </w:r>
      <w:proofErr w:type="spellEnd"/>
      <w:r w:rsidRPr="00273016">
        <w:rPr>
          <w:rFonts w:ascii="Times New Roman" w:eastAsia="Times New Roman" w:hAnsi="Times New Roman" w:cs="Times New Roman"/>
          <w:b/>
          <w:color w:val="000000"/>
          <w:highlight w:val="yellow"/>
          <w:shd w:val="clear" w:color="auto" w:fill="FFFFFF"/>
        </w:rPr>
        <w:t>]</w:t>
      </w:r>
      <w:proofErr w:type="spellStart"/>
      <w:r w:rsidRPr="00630D8C">
        <w:rPr>
          <w:rFonts w:ascii="Times New Roman" w:eastAsia="Times New Roman" w:hAnsi="Times New Roman" w:cs="Times New Roman"/>
          <w:color w:val="000000"/>
          <w:sz w:val="12"/>
          <w:szCs w:val="12"/>
          <w:shd w:val="clear" w:color="auto" w:fill="FFFFFF"/>
        </w:rPr>
        <w:t>ing</w:t>
      </w:r>
      <w:proofErr w:type="spellEnd"/>
      <w:r w:rsidRPr="00630D8C">
        <w:rPr>
          <w:rFonts w:ascii="Times New Roman" w:eastAsia="Times New Roman" w:hAnsi="Times New Roman" w:cs="Times New Roman"/>
          <w:color w:val="000000"/>
          <w:sz w:val="12"/>
          <w:szCs w:val="12"/>
          <w:shd w:val="clear" w:color="auto" w:fill="FFFFFF"/>
        </w:rPr>
        <w:t xml:space="preserve"> the</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waste in a deep</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 xml:space="preserve">(500 </w:t>
      </w:r>
      <w:proofErr w:type="spellStart"/>
      <w:r w:rsidRPr="00630D8C">
        <w:rPr>
          <w:rFonts w:ascii="Times New Roman" w:eastAsia="Times New Roman" w:hAnsi="Times New Roman" w:cs="Times New Roman"/>
          <w:color w:val="000000"/>
          <w:sz w:val="12"/>
          <w:szCs w:val="12"/>
          <w:shd w:val="clear" w:color="auto" w:fill="FFFFFF"/>
        </w:rPr>
        <w:t>metres</w:t>
      </w:r>
      <w:proofErr w:type="spellEnd"/>
      <w:r w:rsidRPr="00630D8C">
        <w:rPr>
          <w:rFonts w:ascii="Times New Roman" w:eastAsia="Times New Roman" w:hAnsi="Times New Roman" w:cs="Times New Roman"/>
          <w:color w:val="000000"/>
          <w:sz w:val="12"/>
          <w:szCs w:val="12"/>
          <w:shd w:val="clear" w:color="auto" w:fill="FFFFFF"/>
        </w:rPr>
        <w:t xml:space="preserve"> below the surface) and</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stable geological</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setting</w:t>
      </w:r>
      <w:r w:rsidRPr="00273016">
        <w:rPr>
          <w:rFonts w:ascii="Times New Roman" w:eastAsia="Times New Roman" w:hAnsi="Times New Roman" w:cs="Times New Roman"/>
          <w:b/>
          <w:color w:val="000000"/>
          <w:highlight w:val="yellow"/>
          <w:u w:val="single"/>
          <w:shd w:val="clear" w:color="auto" w:fill="FFFFFF"/>
        </w:rPr>
        <w:t>, such as granite</w:t>
      </w:r>
      <w:r w:rsidRPr="00630D8C">
        <w:rPr>
          <w:rFonts w:ascii="Times New Roman" w:eastAsia="Times New Roman" w:hAnsi="Times New Roman" w:cs="Times New Roman"/>
          <w:b/>
          <w:color w:val="000000"/>
          <w:u w:val="single"/>
          <w:shd w:val="clear" w:color="auto" w:fill="FFFFFF"/>
        </w:rPr>
        <w:t>,</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clay, tuff</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and salt formations</w:t>
      </w:r>
      <w:r w:rsidRPr="00273016">
        <w:rPr>
          <w:rFonts w:ascii="Times New Roman" w:eastAsia="Times New Roman" w:hAnsi="Times New Roman" w:cs="Times New Roman"/>
          <w:color w:val="000000"/>
          <w:highlight w:val="yellow"/>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that have remained</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virtually</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unchanged for millions of years</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The aim is to ensure that such</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wastes will remain undisturbed for the few thousand years needed for their levels of radioactivity to decline</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 xml:space="preserve">to the point where they no longer represent a danger to present or future generations. The concept of deep geological disposal is more than 40 years old, and </w:t>
      </w:r>
      <w:r w:rsidRPr="00273016">
        <w:rPr>
          <w:rFonts w:ascii="Times New Roman" w:eastAsia="Times New Roman" w:hAnsi="Times New Roman" w:cs="Times New Roman"/>
          <w:b/>
          <w:color w:val="000000"/>
          <w:highlight w:val="yellow"/>
          <w:u w:val="single"/>
          <w:shd w:val="clear" w:color="auto" w:fill="FFFFFF"/>
        </w:rPr>
        <w:t>the technology for building and operating such repositories is now mature enough for deployment</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As a general rule,</w:t>
      </w:r>
      <w:r w:rsidRPr="00630D8C">
        <w:rPr>
          <w:rFonts w:ascii="Times New Roman" w:eastAsia="Times New Roman" w:hAnsi="Times New Roman" w:cs="Times New Roman"/>
          <w:color w:val="000000"/>
          <w:shd w:val="clear" w:color="auto" w:fill="FFFFFF"/>
        </w:rPr>
        <w:t xml:space="preserve"> the </w:t>
      </w:r>
      <w:r w:rsidRPr="00273016">
        <w:rPr>
          <w:rFonts w:ascii="Times New Roman" w:eastAsia="Times New Roman" w:hAnsi="Times New Roman" w:cs="Times New Roman"/>
          <w:b/>
          <w:color w:val="000000"/>
          <w:highlight w:val="yellow"/>
          <w:u w:val="single"/>
          <w:shd w:val="clear" w:color="auto" w:fill="FFFFFF"/>
        </w:rPr>
        <w:t>natural security afforded</w:t>
      </w:r>
      <w:r w:rsidRPr="00273016">
        <w:rPr>
          <w:rFonts w:ascii="Times New Roman" w:eastAsia="Times New Roman" w:hAnsi="Times New Roman" w:cs="Times New Roman"/>
          <w:color w:val="000000"/>
          <w:highlight w:val="yellow"/>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by</w:t>
      </w:r>
      <w:r w:rsidRPr="00273016">
        <w:rPr>
          <w:rFonts w:ascii="Times New Roman" w:eastAsia="Times New Roman" w:hAnsi="Times New Roman" w:cs="Times New Roman"/>
          <w:color w:val="000000"/>
          <w:highlight w:val="yellow"/>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the</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chosen</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geological formation is enhanced by additional precautionary measures</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The</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 xml:space="preserve">wastes are </w:t>
      </w:r>
      <w:proofErr w:type="spellStart"/>
      <w:r w:rsidRPr="00273016">
        <w:rPr>
          <w:rFonts w:ascii="Times New Roman" w:eastAsia="Times New Roman" w:hAnsi="Times New Roman" w:cs="Times New Roman"/>
          <w:b/>
          <w:color w:val="000000"/>
          <w:highlight w:val="yellow"/>
          <w:u w:val="single"/>
          <w:shd w:val="clear" w:color="auto" w:fill="FFFFFF"/>
        </w:rPr>
        <w:t>immobilised</w:t>
      </w:r>
      <w:proofErr w:type="spellEnd"/>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 xml:space="preserve">in an insoluble form, in blocks of glass for example, and then placed </w:t>
      </w:r>
      <w:r w:rsidRPr="00273016">
        <w:rPr>
          <w:rFonts w:ascii="Times New Roman" w:eastAsia="Times New Roman" w:hAnsi="Times New Roman" w:cs="Times New Roman"/>
          <w:b/>
          <w:color w:val="000000"/>
          <w:highlight w:val="yellow"/>
          <w:u w:val="single"/>
          <w:shd w:val="clear" w:color="auto" w:fill="FFFFFF"/>
        </w:rPr>
        <w:t>inside corrosion-resistant</w:t>
      </w:r>
      <w:r w:rsidRPr="00630D8C">
        <w:rPr>
          <w:rFonts w:ascii="Times New Roman" w:eastAsia="Times New Roman" w:hAnsi="Times New Roman" w:cs="Times New Roman"/>
          <w:b/>
          <w:color w:val="000000"/>
          <w:u w:val="single"/>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containers;</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 xml:space="preserve">spaces between waste packages are filled with highly pure, impermeable clay; and the repository may be strengthened by means of concrete structures. </w:t>
      </w:r>
      <w:proofErr w:type="spellStart"/>
      <w:proofErr w:type="gramStart"/>
      <w:r w:rsidRPr="00630D8C">
        <w:rPr>
          <w:rFonts w:ascii="Times New Roman" w:eastAsia="Times New Roman" w:hAnsi="Times New Roman" w:cs="Times New Roman"/>
          <w:b/>
          <w:color w:val="000000"/>
          <w:sz w:val="12"/>
          <w:szCs w:val="12"/>
          <w:u w:val="single"/>
          <w:shd w:val="clear" w:color="auto" w:fill="FFFFFF"/>
        </w:rPr>
        <w:t>Th</w:t>
      </w:r>
      <w:proofErr w:type="spellEnd"/>
      <w:r w:rsidRPr="00630D8C">
        <w:rPr>
          <w:rFonts w:ascii="Times New Roman" w:eastAsia="Times New Roman" w:hAnsi="Times New Roman" w:cs="Times New Roman"/>
          <w:b/>
          <w:color w:val="000000"/>
          <w:sz w:val="12"/>
          <w:szCs w:val="12"/>
          <w:u w:val="single"/>
          <w:shd w:val="clear" w:color="auto" w:fill="FFFFFF"/>
        </w:rPr>
        <w:t>[</w:t>
      </w:r>
      <w:proofErr w:type="gramEnd"/>
      <w:r w:rsidRPr="00630D8C">
        <w:rPr>
          <w:rFonts w:ascii="Times New Roman" w:eastAsia="Times New Roman" w:hAnsi="Times New Roman" w:cs="Times New Roman"/>
          <w:b/>
          <w:color w:val="000000"/>
          <w:sz w:val="12"/>
          <w:szCs w:val="12"/>
          <w:u w:val="single"/>
          <w:shd w:val="clear" w:color="auto" w:fill="FFFFFF"/>
        </w:rPr>
        <w:t>is]</w:t>
      </w:r>
      <w:proofErr w:type="spellStart"/>
      <w:r w:rsidRPr="00630D8C">
        <w:rPr>
          <w:rFonts w:ascii="Times New Roman" w:eastAsia="Times New Roman" w:hAnsi="Times New Roman" w:cs="Times New Roman"/>
          <w:color w:val="000000"/>
          <w:sz w:val="12"/>
          <w:szCs w:val="12"/>
          <w:shd w:val="clear" w:color="auto" w:fill="FFFFFF"/>
        </w:rPr>
        <w:t>ese</w:t>
      </w:r>
      <w:proofErr w:type="spellEnd"/>
      <w:r w:rsidRPr="00630D8C">
        <w:rPr>
          <w:rFonts w:ascii="Times New Roman" w:eastAsia="Times New Roman" w:hAnsi="Times New Roman" w:cs="Times New Roman"/>
          <w:color w:val="000000"/>
          <w:sz w:val="12"/>
          <w:szCs w:val="12"/>
          <w:shd w:val="clear" w:color="auto" w:fill="FFFFFF"/>
        </w:rPr>
        <w:t xml:space="preserve"> successive barriers are mutually reinforcing and together</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ensure[s] that wastes can be contained</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over the very</w:t>
      </w:r>
      <w:r w:rsidRPr="00630D8C">
        <w:rPr>
          <w:rFonts w:ascii="Times New Roman" w:eastAsia="Times New Roman" w:hAnsi="Times New Roman" w:cs="Times New Roman"/>
          <w:color w:val="000000"/>
          <w:shd w:val="clear" w:color="auto" w:fill="FFFFFF"/>
        </w:rPr>
        <w:t xml:space="preserve"> </w:t>
      </w:r>
      <w:r w:rsidRPr="00273016">
        <w:rPr>
          <w:rFonts w:ascii="Times New Roman" w:eastAsia="Times New Roman" w:hAnsi="Times New Roman" w:cs="Times New Roman"/>
          <w:b/>
          <w:color w:val="000000"/>
          <w:highlight w:val="yellow"/>
          <w:u w:val="single"/>
          <w:shd w:val="clear" w:color="auto" w:fill="FFFFFF"/>
        </w:rPr>
        <w:t>long term</w:t>
      </w:r>
      <w:r w:rsidRPr="00630D8C">
        <w:rPr>
          <w:rFonts w:ascii="Times New Roman" w:eastAsia="Times New Roman" w:hAnsi="Times New Roman" w:cs="Times New Roman"/>
          <w:color w:val="000000"/>
          <w:shd w:val="clear" w:color="auto" w:fill="FFFFFF"/>
        </w:rPr>
        <w:t xml:space="preserve">. </w:t>
      </w:r>
      <w:r w:rsidRPr="00630D8C">
        <w:rPr>
          <w:rFonts w:ascii="Times New Roman" w:eastAsia="Times New Roman" w:hAnsi="Times New Roman" w:cs="Times New Roman"/>
          <w:color w:val="000000"/>
          <w:sz w:val="12"/>
          <w:szCs w:val="12"/>
          <w:shd w:val="clear" w:color="auto" w:fill="FFFFFF"/>
        </w:rPr>
        <w:t>The waste can be recovered during the initial phase of the repository, and also during subsequent phases, albeit at increased cost. This provides freedom of choice to future generations to change waste management strategies if they wish. - See more at:</w:t>
      </w:r>
      <w:r w:rsidRPr="00630D8C">
        <w:rPr>
          <w:rFonts w:ascii="Times New Roman" w:eastAsia="Times New Roman" w:hAnsi="Times New Roman" w:cs="Times New Roman"/>
          <w:color w:val="000000"/>
          <w:shd w:val="clear" w:color="auto" w:fill="FFFFFF"/>
        </w:rPr>
        <w:t xml:space="preserve"> </w:t>
      </w:r>
    </w:p>
    <w:p w14:paraId="097D45E7" w14:textId="4816EEA8" w:rsidR="00F37868" w:rsidRPr="00F37868" w:rsidRDefault="007C480B" w:rsidP="007C480B">
      <w:pPr>
        <w:pStyle w:val="Heading3"/>
      </w:pPr>
      <w:r>
        <w:lastRenderedPageBreak/>
        <w:t>Solves Natives</w:t>
      </w:r>
    </w:p>
    <w:p w14:paraId="63EA366A" w14:textId="171A70D3" w:rsidR="00F37868" w:rsidRPr="00F37868" w:rsidRDefault="007C480B" w:rsidP="00F37868">
      <w:pPr>
        <w:pStyle w:val="Heading4"/>
      </w:pPr>
      <w:r>
        <w:t>C</w:t>
      </w:r>
      <w:r w:rsidR="00F37868" w:rsidRPr="00F37868">
        <w:t xml:space="preserve">urrent Nuclear waste disposal causes extensive harms. </w:t>
      </w:r>
    </w:p>
    <w:p w14:paraId="5F4BD8F8" w14:textId="6BC2BD75" w:rsidR="00F37868" w:rsidRPr="00F37868" w:rsidRDefault="00F37868" w:rsidP="00F37868">
      <w:pPr>
        <w:rPr>
          <w:rStyle w:val="Style13ptBold"/>
        </w:rPr>
      </w:pPr>
      <w:proofErr w:type="spellStart"/>
      <w:r w:rsidRPr="00F37868">
        <w:rPr>
          <w:rStyle w:val="Style13ptBold"/>
        </w:rPr>
        <w:t>Kurkreja</w:t>
      </w:r>
      <w:proofErr w:type="spellEnd"/>
      <w:r>
        <w:rPr>
          <w:rStyle w:val="Style13ptBold"/>
        </w:rPr>
        <w:t xml:space="preserve"> 16</w:t>
      </w:r>
      <w:r w:rsidRPr="00F37868">
        <w:rPr>
          <w:rStyle w:val="Style13ptBold"/>
        </w:rPr>
        <w:t xml:space="preserve"> </w:t>
      </w:r>
    </w:p>
    <w:p w14:paraId="7BCF80E0" w14:textId="77777777" w:rsidR="00F37868" w:rsidRPr="00F37868" w:rsidRDefault="00F37868" w:rsidP="00F37868">
      <w:r w:rsidRPr="00F37868">
        <w:t>(</w:t>
      </w:r>
      <w:proofErr w:type="spellStart"/>
      <w:r w:rsidRPr="00F37868">
        <w:t>Kukreja</w:t>
      </w:r>
      <w:proofErr w:type="spellEnd"/>
      <w:r w:rsidRPr="00F37868">
        <w:t xml:space="preserve">, </w:t>
      </w:r>
      <w:proofErr w:type="spellStart"/>
      <w:r w:rsidRPr="00F37868">
        <w:t>Rinkesh</w:t>
      </w:r>
      <w:proofErr w:type="spellEnd"/>
      <w:r w:rsidRPr="00F37868">
        <w:t xml:space="preserve">. “Nuclear Waste Disposal.” Conserve Energy Future. 2016 </w:t>
      </w:r>
      <w:hyperlink r:id="rId11" w:history="1">
        <w:r w:rsidRPr="00F37868">
          <w:t>http://www.conserve-energy-future.com/dangers-and-effects-of-nuclear-waste-disposal.php</w:t>
        </w:r>
      </w:hyperlink>
      <w:proofErr w:type="gramStart"/>
      <w:r w:rsidRPr="00F37868">
        <w:t xml:space="preserve"> )</w:t>
      </w:r>
      <w:proofErr w:type="gramEnd"/>
    </w:p>
    <w:p w14:paraId="629008F5" w14:textId="77777777" w:rsidR="00F37868" w:rsidRPr="00630D8C" w:rsidRDefault="00F37868" w:rsidP="00F37868">
      <w:pPr>
        <w:pStyle w:val="NoSpacing"/>
        <w:rPr>
          <w:rStyle w:val="card"/>
          <w:rFonts w:ascii="Times New Roman" w:hAnsi="Times New Roman" w:cs="Times New Roman"/>
          <w:b w:val="0"/>
        </w:rPr>
      </w:pPr>
    </w:p>
    <w:p w14:paraId="426D2C2C" w14:textId="209B15D7" w:rsidR="00F37868" w:rsidRPr="00F37868" w:rsidRDefault="00F37868" w:rsidP="00F37868">
      <w:pPr>
        <w:pStyle w:val="NoSpacing"/>
        <w:rPr>
          <w:rFonts w:ascii="Times New Roman" w:hAnsi="Times New Roman" w:cs="Times New Roman"/>
          <w:b/>
          <w:u w:val="single"/>
        </w:rPr>
      </w:pPr>
      <w:r w:rsidRPr="00630D8C">
        <w:rPr>
          <w:rStyle w:val="smalltext"/>
          <w:rFonts w:ascii="Times New Roman" w:hAnsi="Times New Roman" w:cs="Times New Roman"/>
        </w:rPr>
        <w:t xml:space="preserve">1. Long Half Life: The </w:t>
      </w:r>
      <w:r w:rsidRPr="00630D8C">
        <w:rPr>
          <w:rStyle w:val="card"/>
          <w:rFonts w:ascii="Times New Roman" w:hAnsi="Times New Roman" w:cs="Times New Roman"/>
          <w:highlight w:val="yellow"/>
        </w:rPr>
        <w:t>products of nuclear fission have long half lives,</w:t>
      </w:r>
      <w:r w:rsidRPr="00630D8C">
        <w:rPr>
          <w:rStyle w:val="card"/>
          <w:rFonts w:ascii="Times New Roman" w:hAnsi="Times New Roman" w:cs="Times New Roman"/>
        </w:rPr>
        <w:t xml:space="preserve"> </w:t>
      </w:r>
      <w:r w:rsidRPr="00630D8C">
        <w:rPr>
          <w:rStyle w:val="smalltext"/>
          <w:rFonts w:ascii="Times New Roman" w:hAnsi="Times New Roman" w:cs="Times New Roman"/>
        </w:rPr>
        <w:t>which means that</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they will</w:t>
      </w:r>
      <w:r w:rsidRPr="00630D8C">
        <w:rPr>
          <w:rStyle w:val="card"/>
          <w:rFonts w:ascii="Times New Roman" w:hAnsi="Times New Roman" w:cs="Times New Roman"/>
        </w:rPr>
        <w:t xml:space="preserve"> </w:t>
      </w:r>
      <w:r w:rsidRPr="00630D8C">
        <w:rPr>
          <w:rStyle w:val="smalltext"/>
          <w:rFonts w:ascii="Times New Roman" w:hAnsi="Times New Roman" w:cs="Times New Roman"/>
        </w:rPr>
        <w:t>continue to</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be</w:t>
      </w:r>
      <w:r w:rsidRPr="00630D8C">
        <w:rPr>
          <w:rStyle w:val="card"/>
          <w:rFonts w:ascii="Times New Roman" w:hAnsi="Times New Roman" w:cs="Times New Roman"/>
        </w:rPr>
        <w:t xml:space="preserve"> </w:t>
      </w:r>
      <w:r w:rsidRPr="00630D8C">
        <w:rPr>
          <w:rStyle w:val="smalltext"/>
          <w:rFonts w:ascii="Times New Roman" w:hAnsi="Times New Roman" w:cs="Times New Roman"/>
        </w:rPr>
        <w:t>radioactive – and therefore</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hazardous- for</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many </w:t>
      </w:r>
      <w:r w:rsidRPr="00630D8C">
        <w:rPr>
          <w:rStyle w:val="card"/>
          <w:rFonts w:ascii="Times New Roman" w:hAnsi="Times New Roman" w:cs="Times New Roman"/>
          <w:highlight w:val="yellow"/>
        </w:rPr>
        <w:t>thousands of years</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This means that, </w:t>
      </w:r>
      <w:r w:rsidRPr="00630D8C">
        <w:rPr>
          <w:rStyle w:val="card"/>
          <w:rFonts w:ascii="Times New Roman" w:hAnsi="Times New Roman" w:cs="Times New Roman"/>
          <w:highlight w:val="yellow"/>
        </w:rPr>
        <w:t>if anything were to happen to the waste cylinders</w:t>
      </w:r>
      <w:r w:rsidRPr="00630D8C">
        <w:rPr>
          <w:rStyle w:val="card"/>
          <w:rFonts w:ascii="Times New Roman" w:hAnsi="Times New Roman" w:cs="Times New Roman"/>
        </w:rPr>
        <w:t xml:space="preserve"> </w:t>
      </w:r>
      <w:r w:rsidRPr="00630D8C">
        <w:rPr>
          <w:rStyle w:val="smalltext"/>
          <w:rFonts w:ascii="Times New Roman" w:hAnsi="Times New Roman" w:cs="Times New Roman"/>
        </w:rPr>
        <w:t>in which nuclear waste is stored,</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this material can be extremely</w:t>
      </w:r>
      <w:r w:rsidRPr="00630D8C">
        <w:rPr>
          <w:rStyle w:val="card"/>
          <w:rFonts w:ascii="Times New Roman" w:hAnsi="Times New Roman" w:cs="Times New Roman"/>
        </w:rPr>
        <w:t xml:space="preserve"> </w:t>
      </w:r>
      <w:r w:rsidRPr="00630D8C">
        <w:rPr>
          <w:rStyle w:val="smalltext"/>
          <w:rFonts w:ascii="Times New Roman" w:hAnsi="Times New Roman" w:cs="Times New Roman"/>
        </w:rPr>
        <w:t>volatile and</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dangerous for many years to come.</w:t>
      </w:r>
      <w:r w:rsidRPr="00630D8C">
        <w:rPr>
          <w:rStyle w:val="card"/>
          <w:rFonts w:ascii="Times New Roman" w:hAnsi="Times New Roman" w:cs="Times New Roman"/>
        </w:rPr>
        <w:t xml:space="preserve"> </w:t>
      </w:r>
      <w:r w:rsidRPr="00630D8C">
        <w:rPr>
          <w:rStyle w:val="smalltext"/>
          <w:rFonts w:ascii="Times New Roman" w:hAnsi="Times New Roman" w:cs="Times New Roman"/>
        </w:rPr>
        <w:t>Since hazardous</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nuclear waste</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is often not sent off to special locations to be stored, this means that it </w:t>
      </w:r>
      <w:r w:rsidRPr="00630D8C">
        <w:rPr>
          <w:rStyle w:val="card"/>
          <w:rFonts w:ascii="Times New Roman" w:hAnsi="Times New Roman" w:cs="Times New Roman"/>
          <w:highlight w:val="yellow"/>
        </w:rPr>
        <w:t>is relatively easy to find</w:t>
      </w:r>
      <w:r w:rsidRPr="00630D8C">
        <w:rPr>
          <w:rStyle w:val="card"/>
          <w:rFonts w:ascii="Times New Roman" w:hAnsi="Times New Roman" w:cs="Times New Roman"/>
        </w:rPr>
        <w:t xml:space="preserve">, </w:t>
      </w:r>
      <w:r w:rsidRPr="00630D8C">
        <w:rPr>
          <w:rStyle w:val="smalltext"/>
          <w:rFonts w:ascii="Times New Roman" w:hAnsi="Times New Roman" w:cs="Times New Roman"/>
        </w:rPr>
        <w:t>and if</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anyone with ill intent</w:t>
      </w:r>
      <w:r w:rsidRPr="00630D8C">
        <w:rPr>
          <w:rStyle w:val="card"/>
          <w:rFonts w:ascii="Times New Roman" w:hAnsi="Times New Roman" w:cs="Times New Roman"/>
        </w:rPr>
        <w:t xml:space="preserve"> </w:t>
      </w:r>
      <w:r w:rsidRPr="00630D8C">
        <w:rPr>
          <w:rStyle w:val="smalltext"/>
          <w:rFonts w:ascii="Times New Roman" w:hAnsi="Times New Roman" w:cs="Times New Roman"/>
        </w:rPr>
        <w:t>were to look for nuclear waste to serve unpleasant purposes, they</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may well be able to find some and use it</w:t>
      </w:r>
      <w:r w:rsidRPr="00630D8C">
        <w:rPr>
          <w:rStyle w:val="smalltext"/>
          <w:rFonts w:ascii="Times New Roman" w:hAnsi="Times New Roman" w:cs="Times New Roman"/>
        </w:rPr>
        <w:t>. 2. Storage:</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Another problem</w:t>
      </w:r>
      <w:r w:rsidRPr="00630D8C">
        <w:rPr>
          <w:rStyle w:val="card"/>
          <w:rFonts w:ascii="Times New Roman" w:hAnsi="Times New Roman" w:cs="Times New Roman"/>
        </w:rPr>
        <w:t xml:space="preserve"> </w:t>
      </w:r>
      <w:r w:rsidRPr="00630D8C">
        <w:rPr>
          <w:rStyle w:val="smalltext"/>
          <w:rFonts w:ascii="Times New Roman" w:hAnsi="Times New Roman" w:cs="Times New Roman"/>
        </w:rPr>
        <w:t>with nuclear waste disposal that</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is</w:t>
      </w:r>
      <w:r w:rsidRPr="00630D8C">
        <w:rPr>
          <w:rStyle w:val="card"/>
          <w:rFonts w:ascii="Times New Roman" w:hAnsi="Times New Roman" w:cs="Times New Roman"/>
        </w:rPr>
        <w:t xml:space="preserve"> </w:t>
      </w:r>
      <w:r w:rsidRPr="00630D8C">
        <w:rPr>
          <w:rStyle w:val="smalltext"/>
          <w:rFonts w:ascii="Times New Roman" w:hAnsi="Times New Roman" w:cs="Times New Roman"/>
        </w:rPr>
        <w:t>still being discussed today is the issue of</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storage</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Many different storage methods have been discussed throughout history, with very few being implemented because of the problematic nature of storing such hazardous material that will remain radioactive for thousands of years. </w:t>
      </w:r>
      <w:proofErr w:type="gramStart"/>
      <w:r w:rsidRPr="00630D8C">
        <w:rPr>
          <w:rStyle w:val="smalltext"/>
          <w:rFonts w:ascii="Times New Roman" w:hAnsi="Times New Roman" w:cs="Times New Roman"/>
        </w:rPr>
        <w:t>Amongst the suggestions that were considered as above ground storage, ejection into space, ocean disposal and disposal into ice sheets.</w:t>
      </w:r>
      <w:proofErr w:type="gramEnd"/>
      <w:r w:rsidRPr="00630D8C">
        <w:rPr>
          <w:rStyle w:val="smalltext"/>
          <w:rFonts w:ascii="Times New Roman" w:hAnsi="Times New Roman" w:cs="Times New Roman"/>
        </w:rPr>
        <w:t xml:space="preserve"> Of these, only one was implemented</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 ocean disposal was</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actually </w:t>
      </w:r>
      <w:r w:rsidRPr="00630D8C">
        <w:rPr>
          <w:rStyle w:val="card"/>
          <w:rFonts w:ascii="Times New Roman" w:hAnsi="Times New Roman" w:cs="Times New Roman"/>
          <w:highlight w:val="yellow"/>
        </w:rPr>
        <w:t>used by thirteen different countries and</w:t>
      </w:r>
      <w:r w:rsidRPr="00630D8C">
        <w:rPr>
          <w:rStyle w:val="card"/>
          <w:rFonts w:ascii="Times New Roman" w:hAnsi="Times New Roman" w:cs="Times New Roman"/>
        </w:rPr>
        <w:t xml:space="preserve"> </w:t>
      </w:r>
      <w:r w:rsidRPr="00630D8C">
        <w:rPr>
          <w:rStyle w:val="smalltext"/>
          <w:rFonts w:ascii="Times New Roman" w:hAnsi="Times New Roman" w:cs="Times New Roman"/>
        </w:rPr>
        <w:t>was the method of</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dumping radioactive waste into the oceans</w:t>
      </w:r>
      <w:r w:rsidRPr="00630D8C">
        <w:rPr>
          <w:rStyle w:val="smalltext"/>
          <w:rFonts w:ascii="Times New Roman" w:hAnsi="Times New Roman" w:cs="Times New Roman"/>
        </w:rPr>
        <w:t xml:space="preserve"> in order to get rid of it.</w:t>
      </w:r>
      <w:r w:rsidRPr="00630D8C">
        <w:rPr>
          <w:rStyle w:val="card"/>
          <w:rFonts w:ascii="Times New Roman" w:hAnsi="Times New Roman" w:cs="Times New Roman"/>
        </w:rPr>
        <w:t xml:space="preserve"> </w:t>
      </w:r>
      <w:r w:rsidRPr="00630D8C">
        <w:rPr>
          <w:rStyle w:val="smalltext"/>
          <w:rFonts w:ascii="Times New Roman" w:hAnsi="Times New Roman" w:cs="Times New Roman"/>
        </w:rPr>
        <w:t>Understandably, this practice is no longer implemented.</w:t>
      </w:r>
      <w:r w:rsidRPr="00630D8C">
        <w:rPr>
          <w:rStyle w:val="card"/>
          <w:rFonts w:ascii="Times New Roman" w:hAnsi="Times New Roman" w:cs="Times New Roman"/>
        </w:rPr>
        <w:t xml:space="preserve"> </w:t>
      </w:r>
      <w:r w:rsidRPr="00630D8C">
        <w:rPr>
          <w:rStyle w:val="smalltext"/>
          <w:rFonts w:ascii="Times New Roman" w:hAnsi="Times New Roman" w:cs="Times New Roman"/>
        </w:rPr>
        <w:t>3. Affects on Nature: One of the biggest concerns that the world has with the disposal of nuclear waste is the affect the hazardous materials could have on animals and plant life. Although most of the time the waste is well sealed inside huge drums of steel and concrete, sometimes accidents can happen and leaks can occur.</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Nuclear waste can have drastically bad effects on life, causing cancerous growths,</w:t>
      </w:r>
      <w:r w:rsidRPr="00630D8C">
        <w:rPr>
          <w:rStyle w:val="smalltext"/>
          <w:rFonts w:ascii="Times New Roman" w:hAnsi="Times New Roman" w:cs="Times New Roman"/>
        </w:rPr>
        <w:t xml:space="preserve"> for instance</w:t>
      </w:r>
      <w:r w:rsidRPr="00630D8C">
        <w:rPr>
          <w:rStyle w:val="card"/>
          <w:rFonts w:ascii="Times New Roman" w:hAnsi="Times New Roman" w:cs="Times New Roman"/>
          <w:highlight w:val="yellow"/>
        </w:rPr>
        <w:t>, or causing genetic problems for many generations of animal and plants</w:t>
      </w:r>
      <w:r w:rsidRPr="00630D8C">
        <w:rPr>
          <w:rStyle w:val="card"/>
          <w:rFonts w:ascii="Times New Roman" w:hAnsi="Times New Roman" w:cs="Times New Roman"/>
        </w:rPr>
        <w:t>.</w:t>
      </w:r>
      <w:r w:rsidRPr="00630D8C">
        <w:rPr>
          <w:rStyle w:val="smalltext"/>
          <w:rFonts w:ascii="Times New Roman" w:hAnsi="Times New Roman" w:cs="Times New Roman"/>
        </w:rPr>
        <w:t xml:space="preserve"> Not</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disposing of nuclear waste</w:t>
      </w:r>
      <w:r w:rsidRPr="00630D8C">
        <w:rPr>
          <w:rStyle w:val="card"/>
          <w:rFonts w:ascii="Times New Roman" w:hAnsi="Times New Roman" w:cs="Times New Roman"/>
        </w:rPr>
        <w:t xml:space="preserve"> </w:t>
      </w:r>
      <w:r w:rsidRPr="00630D8C">
        <w:rPr>
          <w:rStyle w:val="smalltext"/>
          <w:rFonts w:ascii="Times New Roman" w:hAnsi="Times New Roman" w:cs="Times New Roman"/>
        </w:rPr>
        <w:t xml:space="preserve">properly </w:t>
      </w:r>
      <w:r w:rsidRPr="00630D8C">
        <w:rPr>
          <w:rStyle w:val="card"/>
          <w:rFonts w:ascii="Times New Roman" w:hAnsi="Times New Roman" w:cs="Times New Roman"/>
          <w:highlight w:val="yellow"/>
        </w:rPr>
        <w:t>can therefore</w:t>
      </w:r>
      <w:r w:rsidRPr="00630D8C">
        <w:rPr>
          <w:rStyle w:val="card"/>
          <w:rFonts w:ascii="Times New Roman" w:hAnsi="Times New Roman" w:cs="Times New Roman"/>
        </w:rPr>
        <w:t xml:space="preserve"> </w:t>
      </w:r>
      <w:r w:rsidRPr="00630D8C">
        <w:rPr>
          <w:rStyle w:val="smalltext"/>
          <w:rFonts w:ascii="Times New Roman" w:hAnsi="Times New Roman" w:cs="Times New Roman"/>
        </w:rPr>
        <w:t>have huge environmental impacts that can</w:t>
      </w:r>
      <w:r w:rsidRPr="00630D8C">
        <w:rPr>
          <w:rStyle w:val="card"/>
          <w:rFonts w:ascii="Times New Roman" w:hAnsi="Times New Roman" w:cs="Times New Roman"/>
        </w:rPr>
        <w:t xml:space="preserve"> </w:t>
      </w:r>
      <w:r w:rsidRPr="00630D8C">
        <w:rPr>
          <w:rStyle w:val="card"/>
          <w:rFonts w:ascii="Times New Roman" w:hAnsi="Times New Roman" w:cs="Times New Roman"/>
          <w:highlight w:val="yellow"/>
        </w:rPr>
        <w:t>harm many millions of animals and hundreds of animal species.</w:t>
      </w:r>
    </w:p>
    <w:p w14:paraId="21BEAE03" w14:textId="41599409" w:rsidR="00F37868" w:rsidRPr="00630D8C" w:rsidRDefault="00F37868" w:rsidP="00F37868">
      <w:pPr>
        <w:pStyle w:val="Heading4"/>
      </w:pPr>
      <w:r>
        <w:t xml:space="preserve">Thus, </w:t>
      </w:r>
      <w:r w:rsidRPr="00630D8C">
        <w:t>geological reposit</w:t>
      </w:r>
      <w:r>
        <w:t>ori</w:t>
      </w:r>
      <w:r w:rsidRPr="00630D8C">
        <w:t xml:space="preserve">es </w:t>
      </w:r>
      <w:r w:rsidR="007C480B">
        <w:t>avoid</w:t>
      </w:r>
      <w:r w:rsidRPr="00630D8C">
        <w:t xml:space="preserve"> dumping</w:t>
      </w:r>
      <w:r w:rsidR="007C480B">
        <w:t xml:space="preserve"> – solves case</w:t>
      </w:r>
      <w:r w:rsidRPr="00630D8C">
        <w:t xml:space="preserve"> </w:t>
      </w:r>
    </w:p>
    <w:p w14:paraId="24D23F79" w14:textId="07204B66" w:rsidR="00F37868" w:rsidRPr="007C480B" w:rsidRDefault="007C480B" w:rsidP="007C480B">
      <w:pPr>
        <w:pStyle w:val="Heading3"/>
      </w:pPr>
      <w:r w:rsidRPr="007C480B">
        <w:lastRenderedPageBreak/>
        <w:t>Safety</w:t>
      </w:r>
    </w:p>
    <w:p w14:paraId="1F1E6A5D" w14:textId="21E2BA40" w:rsidR="00F37868" w:rsidRDefault="007C480B" w:rsidP="00F37868">
      <w:pPr>
        <w:pStyle w:val="Heading4"/>
      </w:pPr>
      <w:r>
        <w:t xml:space="preserve">CP solves - </w:t>
      </w:r>
      <w:proofErr w:type="gramStart"/>
      <w:r>
        <w:t>l</w:t>
      </w:r>
      <w:r w:rsidR="00F37868" w:rsidRPr="00F37868">
        <w:t>ack of storage options for nuclear storage create</w:t>
      </w:r>
      <w:proofErr w:type="gramEnd"/>
      <w:r w:rsidR="00F37868" w:rsidRPr="00F37868">
        <w:t xml:space="preserve"> security risks. </w:t>
      </w:r>
    </w:p>
    <w:p w14:paraId="3048152A" w14:textId="638BF0D1" w:rsidR="00F37868" w:rsidRPr="00F37868" w:rsidRDefault="00F37868" w:rsidP="00F37868">
      <w:proofErr w:type="spellStart"/>
      <w:r w:rsidRPr="00F37868">
        <w:rPr>
          <w:rStyle w:val="Style13ptBold"/>
        </w:rPr>
        <w:t>McCombie</w:t>
      </w:r>
      <w:proofErr w:type="spellEnd"/>
      <w:r w:rsidRPr="00F37868">
        <w:rPr>
          <w:rStyle w:val="Style13ptBold"/>
        </w:rPr>
        <w:t xml:space="preserve"> et al. 1</w:t>
      </w:r>
      <w:r w:rsidRPr="00F37868">
        <w:t xml:space="preserve"> [https://www.sea-us.org.au/wastedump/McCombie.pdf]</w:t>
      </w:r>
    </w:p>
    <w:p w14:paraId="430D3EC6" w14:textId="3A5119CF" w:rsidR="00F37868" w:rsidRPr="00630D8C" w:rsidRDefault="00F37868" w:rsidP="00F37868">
      <w:pPr>
        <w:rPr>
          <w:rFonts w:ascii="Times New Roman" w:hAnsi="Times New Roman" w:cs="Times New Roman"/>
        </w:rPr>
      </w:pPr>
      <w:r w:rsidRPr="00630D8C">
        <w:rPr>
          <w:rFonts w:ascii="Times New Roman" w:hAnsi="Times New Roman" w:cs="Times New Roman"/>
          <w:sz w:val="12"/>
          <w:szCs w:val="12"/>
        </w:rPr>
        <w:t>Security is the term used when discussing a different type of hazard potentially arising from nuclear materials.</w:t>
      </w:r>
      <w:r w:rsidRPr="00630D8C">
        <w:rPr>
          <w:rFonts w:ascii="Times New Roman" w:hAnsi="Times New Roman" w:cs="Times New Roman"/>
          <w:b/>
          <w:sz w:val="12"/>
          <w:szCs w:val="12"/>
        </w:rPr>
        <w:t xml:space="preserve"> </w:t>
      </w:r>
      <w:r w:rsidRPr="00630D8C">
        <w:rPr>
          <w:rFonts w:ascii="Times New Roman" w:hAnsi="Times New Roman" w:cs="Times New Roman"/>
          <w:sz w:val="12"/>
          <w:szCs w:val="12"/>
        </w:rPr>
        <w:t>Highly enriched</w:t>
      </w:r>
      <w:r w:rsidRPr="00630D8C">
        <w:rPr>
          <w:rFonts w:ascii="Times New Roman" w:hAnsi="Times New Roman" w:cs="Times New Roman"/>
        </w:rPr>
        <w:t xml:space="preserve"> </w:t>
      </w:r>
      <w:r w:rsidRPr="00630D8C">
        <w:rPr>
          <w:rFonts w:ascii="Times New Roman" w:hAnsi="Times New Roman" w:cs="Times New Roman"/>
          <w:b/>
          <w:highlight w:val="yellow"/>
          <w:u w:val="single"/>
        </w:rPr>
        <w:t>uranium and</w:t>
      </w:r>
      <w:r w:rsidRPr="00630D8C">
        <w:rPr>
          <w:rFonts w:ascii="Times New Roman" w:hAnsi="Times New Roman" w:cs="Times New Roman"/>
          <w:b/>
          <w:u w:val="single"/>
        </w:rPr>
        <w:t xml:space="preserve"> </w:t>
      </w:r>
      <w:r w:rsidRPr="00630D8C">
        <w:rPr>
          <w:rFonts w:ascii="Times New Roman" w:hAnsi="Times New Roman" w:cs="Times New Roman"/>
          <w:b/>
          <w:highlight w:val="yellow"/>
          <w:u w:val="single"/>
        </w:rPr>
        <w:t>plutonium are fissile materials, which can be used to make nuclear explosives. It is imperative to ensure that such materials do not get</w:t>
      </w:r>
      <w:r w:rsidRPr="00630D8C">
        <w:rPr>
          <w:rFonts w:ascii="Times New Roman" w:hAnsi="Times New Roman" w:cs="Times New Roman"/>
        </w:rPr>
        <w:t xml:space="preserve"> </w:t>
      </w:r>
      <w:r w:rsidRPr="00630D8C">
        <w:rPr>
          <w:rFonts w:ascii="Times New Roman" w:hAnsi="Times New Roman" w:cs="Times New Roman"/>
          <w:sz w:val="12"/>
          <w:szCs w:val="12"/>
        </w:rPr>
        <w:t>illegally diverted and</w:t>
      </w:r>
      <w:r w:rsidRPr="00630D8C">
        <w:rPr>
          <w:rFonts w:ascii="Times New Roman" w:hAnsi="Times New Roman" w:cs="Times New Roman"/>
          <w:u w:val="single"/>
        </w:rPr>
        <w:t xml:space="preserve"> </w:t>
      </w:r>
      <w:r w:rsidRPr="00630D8C">
        <w:rPr>
          <w:rFonts w:ascii="Times New Roman" w:hAnsi="Times New Roman" w:cs="Times New Roman"/>
          <w:b/>
          <w:highlight w:val="yellow"/>
          <w:u w:val="single"/>
        </w:rPr>
        <w:t>misused</w:t>
      </w:r>
      <w:r w:rsidRPr="00630D8C">
        <w:rPr>
          <w:rFonts w:ascii="Times New Roman" w:hAnsi="Times New Roman" w:cs="Times New Roman"/>
          <w:highlight w:val="yellow"/>
          <w:u w:val="single"/>
        </w:rPr>
        <w:t>.</w:t>
      </w:r>
      <w:r w:rsidRPr="00630D8C">
        <w:rPr>
          <w:rFonts w:ascii="Times New Roman" w:hAnsi="Times New Roman" w:cs="Times New Roman"/>
          <w:u w:val="single"/>
        </w:rPr>
        <w:t xml:space="preserve"> </w:t>
      </w:r>
      <w:r w:rsidRPr="00630D8C">
        <w:rPr>
          <w:rFonts w:ascii="Times New Roman" w:hAnsi="Times New Roman" w:cs="Times New Roman"/>
          <w:sz w:val="12"/>
          <w:szCs w:val="12"/>
        </w:rPr>
        <w:t xml:space="preserve">Global civil stocks of separated plutonium from reprocessing of spent fuel may exceed 250 </w:t>
      </w:r>
      <w:proofErr w:type="spellStart"/>
      <w:r w:rsidRPr="00630D8C">
        <w:rPr>
          <w:rFonts w:ascii="Times New Roman" w:hAnsi="Times New Roman" w:cs="Times New Roman"/>
          <w:sz w:val="12"/>
          <w:szCs w:val="12"/>
        </w:rPr>
        <w:t>tonnes</w:t>
      </w:r>
      <w:proofErr w:type="spellEnd"/>
      <w:r w:rsidRPr="00630D8C">
        <w:rPr>
          <w:rFonts w:ascii="Times New Roman" w:hAnsi="Times New Roman" w:cs="Times New Roman"/>
          <w:sz w:val="12"/>
          <w:szCs w:val="12"/>
        </w:rPr>
        <w:t xml:space="preserve"> by the year 2010 – and less than 10 kg will suffice for a crude nuclear bomb</w:t>
      </w:r>
      <w:r w:rsidRPr="00630D8C">
        <w:rPr>
          <w:rFonts w:ascii="Times New Roman" w:hAnsi="Times New Roman" w:cs="Times New Roman"/>
        </w:rPr>
        <w:t xml:space="preserve">. </w:t>
      </w:r>
      <w:r w:rsidRPr="00630D8C">
        <w:rPr>
          <w:rFonts w:ascii="Times New Roman" w:hAnsi="Times New Roman" w:cs="Times New Roman"/>
          <w:b/>
          <w:highlight w:val="yellow"/>
          <w:u w:val="single"/>
        </w:rPr>
        <w:t>Moreover, the</w:t>
      </w:r>
      <w:r w:rsidRPr="00630D8C">
        <w:rPr>
          <w:rFonts w:ascii="Times New Roman" w:hAnsi="Times New Roman" w:cs="Times New Roman"/>
          <w:highlight w:val="yellow"/>
        </w:rPr>
        <w:t xml:space="preserve"> </w:t>
      </w:r>
      <w:r w:rsidRPr="00630D8C">
        <w:rPr>
          <w:rFonts w:ascii="Times New Roman" w:hAnsi="Times New Roman" w:cs="Times New Roman"/>
          <w:b/>
          <w:highlight w:val="yellow"/>
          <w:u w:val="single"/>
        </w:rPr>
        <w:t>welcome move towards disarmament</w:t>
      </w:r>
      <w:r w:rsidRPr="00630D8C">
        <w:rPr>
          <w:rFonts w:ascii="Times New Roman" w:hAnsi="Times New Roman" w:cs="Times New Roman"/>
        </w:rPr>
        <w:t xml:space="preserve"> </w:t>
      </w:r>
      <w:r w:rsidRPr="00630D8C">
        <w:rPr>
          <w:rFonts w:ascii="Times New Roman" w:hAnsi="Times New Roman" w:cs="Times New Roman"/>
          <w:sz w:val="12"/>
          <w:szCs w:val="12"/>
        </w:rPr>
        <w:t xml:space="preserve">by the major weapons states </w:t>
      </w:r>
      <w:r w:rsidRPr="00630D8C">
        <w:rPr>
          <w:rFonts w:ascii="Times New Roman" w:hAnsi="Times New Roman" w:cs="Times New Roman"/>
          <w:b/>
          <w:highlight w:val="yellow"/>
          <w:u w:val="single"/>
        </w:rPr>
        <w:t>is</w:t>
      </w:r>
      <w:r w:rsidRPr="00630D8C">
        <w:rPr>
          <w:rFonts w:ascii="Times New Roman" w:hAnsi="Times New Roman" w:cs="Times New Roman"/>
          <w:sz w:val="12"/>
          <w:szCs w:val="12"/>
        </w:rPr>
        <w:t>, in the short term,</w:t>
      </w:r>
      <w:r w:rsidRPr="00630D8C">
        <w:rPr>
          <w:rFonts w:ascii="Times New Roman" w:hAnsi="Times New Roman" w:cs="Times New Roman"/>
        </w:rPr>
        <w:t xml:space="preserve"> </w:t>
      </w:r>
      <w:r w:rsidRPr="00630D8C">
        <w:rPr>
          <w:rFonts w:ascii="Times New Roman" w:hAnsi="Times New Roman" w:cs="Times New Roman"/>
          <w:b/>
          <w:highlight w:val="yellow"/>
          <w:u w:val="single"/>
        </w:rPr>
        <w:t>increasing the hazard potential</w:t>
      </w:r>
      <w:r w:rsidRPr="00630D8C">
        <w:rPr>
          <w:rFonts w:ascii="Times New Roman" w:hAnsi="Times New Roman" w:cs="Times New Roman"/>
        </w:rPr>
        <w:t xml:space="preserve">. </w:t>
      </w:r>
      <w:r w:rsidRPr="00630D8C">
        <w:rPr>
          <w:rFonts w:ascii="Times New Roman" w:hAnsi="Times New Roman" w:cs="Times New Roman"/>
          <w:sz w:val="12"/>
          <w:szCs w:val="12"/>
        </w:rPr>
        <w:t xml:space="preserve">Some 200 </w:t>
      </w:r>
      <w:proofErr w:type="spellStart"/>
      <w:r w:rsidRPr="00630D8C">
        <w:rPr>
          <w:rFonts w:ascii="Times New Roman" w:hAnsi="Times New Roman" w:cs="Times New Roman"/>
          <w:sz w:val="12"/>
          <w:szCs w:val="12"/>
        </w:rPr>
        <w:t>tonnes</w:t>
      </w:r>
      <w:proofErr w:type="spellEnd"/>
      <w:r w:rsidRPr="00630D8C">
        <w:rPr>
          <w:rFonts w:ascii="Times New Roman" w:hAnsi="Times New Roman" w:cs="Times New Roman"/>
          <w:sz w:val="12"/>
          <w:szCs w:val="12"/>
        </w:rPr>
        <w:t xml:space="preserve"> of plutonium and 2000 </w:t>
      </w:r>
      <w:proofErr w:type="spellStart"/>
      <w:r w:rsidRPr="00630D8C">
        <w:rPr>
          <w:rFonts w:ascii="Times New Roman" w:hAnsi="Times New Roman" w:cs="Times New Roman"/>
          <w:sz w:val="12"/>
          <w:szCs w:val="12"/>
        </w:rPr>
        <w:t>tonnes</w:t>
      </w:r>
      <w:proofErr w:type="spellEnd"/>
      <w:r w:rsidRPr="00630D8C">
        <w:rPr>
          <w:rFonts w:ascii="Times New Roman" w:hAnsi="Times New Roman" w:cs="Times New Roman"/>
          <w:sz w:val="12"/>
          <w:szCs w:val="12"/>
        </w:rPr>
        <w:t xml:space="preserve"> of highly enriched uranium will become available for other purposes as surplus weapons are dismantled. Given the drastic economic conditions in Russia, for example, the temptations of individuals to divert valuable nuclear materials are large.</w:t>
      </w:r>
      <w:r w:rsidRPr="00630D8C">
        <w:rPr>
          <w:rFonts w:ascii="Times New Roman" w:hAnsi="Times New Roman" w:cs="Times New Roman"/>
        </w:rPr>
        <w:t xml:space="preserve"> </w:t>
      </w:r>
      <w:r w:rsidRPr="00630D8C">
        <w:rPr>
          <w:rFonts w:ascii="Times New Roman" w:hAnsi="Times New Roman" w:cs="Times New Roman"/>
          <w:b/>
          <w:highlight w:val="yellow"/>
          <w:u w:val="single"/>
        </w:rPr>
        <w:t>Society must</w:t>
      </w:r>
      <w:r w:rsidRPr="00630D8C">
        <w:rPr>
          <w:rFonts w:ascii="Times New Roman" w:hAnsi="Times New Roman" w:cs="Times New Roman"/>
        </w:rPr>
        <w:t xml:space="preserve"> </w:t>
      </w:r>
      <w:r w:rsidRPr="00630D8C">
        <w:rPr>
          <w:rFonts w:ascii="Times New Roman" w:hAnsi="Times New Roman" w:cs="Times New Roman"/>
          <w:sz w:val="12"/>
          <w:szCs w:val="12"/>
        </w:rPr>
        <w:t>face the challenge of</w:t>
      </w:r>
      <w:r w:rsidRPr="00630D8C">
        <w:rPr>
          <w:rFonts w:ascii="Times New Roman" w:hAnsi="Times New Roman" w:cs="Times New Roman"/>
        </w:rPr>
        <w:t xml:space="preserve"> </w:t>
      </w:r>
      <w:proofErr w:type="spellStart"/>
      <w:proofErr w:type="gramStart"/>
      <w:r w:rsidRPr="00630D8C">
        <w:rPr>
          <w:rFonts w:ascii="Times New Roman" w:hAnsi="Times New Roman" w:cs="Times New Roman"/>
          <w:b/>
          <w:highlight w:val="yellow"/>
          <w:u w:val="single"/>
        </w:rPr>
        <w:t>ensur</w:t>
      </w:r>
      <w:proofErr w:type="spellEnd"/>
      <w:r w:rsidRPr="00630D8C">
        <w:rPr>
          <w:rFonts w:ascii="Times New Roman" w:hAnsi="Times New Roman" w:cs="Times New Roman"/>
          <w:b/>
          <w:highlight w:val="yellow"/>
          <w:u w:val="single"/>
        </w:rPr>
        <w:t>[</w:t>
      </w:r>
      <w:proofErr w:type="gramEnd"/>
      <w:r w:rsidRPr="00630D8C">
        <w:rPr>
          <w:rFonts w:ascii="Times New Roman" w:hAnsi="Times New Roman" w:cs="Times New Roman"/>
          <w:b/>
          <w:highlight w:val="yellow"/>
          <w:u w:val="single"/>
        </w:rPr>
        <w:t>e]</w:t>
      </w:r>
      <w:proofErr w:type="spellStart"/>
      <w:r w:rsidRPr="00630D8C">
        <w:rPr>
          <w:rFonts w:ascii="Times New Roman" w:hAnsi="Times New Roman" w:cs="Times New Roman"/>
          <w:sz w:val="12"/>
          <w:szCs w:val="12"/>
        </w:rPr>
        <w:t>ing</w:t>
      </w:r>
      <w:proofErr w:type="spellEnd"/>
      <w:r w:rsidRPr="00630D8C">
        <w:rPr>
          <w:rFonts w:ascii="Times New Roman" w:hAnsi="Times New Roman" w:cs="Times New Roman"/>
        </w:rPr>
        <w:t xml:space="preserve"> </w:t>
      </w:r>
      <w:r w:rsidRPr="00630D8C">
        <w:rPr>
          <w:rFonts w:ascii="Times New Roman" w:hAnsi="Times New Roman" w:cs="Times New Roman"/>
          <w:b/>
          <w:highlight w:val="yellow"/>
          <w:u w:val="single"/>
        </w:rPr>
        <w:t>that</w:t>
      </w:r>
      <w:r w:rsidRPr="00630D8C">
        <w:rPr>
          <w:rFonts w:ascii="Times New Roman" w:hAnsi="Times New Roman" w:cs="Times New Roman"/>
        </w:rPr>
        <w:t xml:space="preserve"> </w:t>
      </w:r>
      <w:r w:rsidRPr="00630D8C">
        <w:rPr>
          <w:rFonts w:ascii="Times New Roman" w:hAnsi="Times New Roman" w:cs="Times New Roman"/>
          <w:sz w:val="12"/>
          <w:szCs w:val="12"/>
        </w:rPr>
        <w:t xml:space="preserve">the weapons grade </w:t>
      </w:r>
      <w:r w:rsidRPr="00630D8C">
        <w:rPr>
          <w:rFonts w:ascii="Times New Roman" w:hAnsi="Times New Roman" w:cs="Times New Roman"/>
          <w:b/>
          <w:highlight w:val="yellow"/>
          <w:u w:val="single"/>
        </w:rPr>
        <w:t>materials are</w:t>
      </w:r>
      <w:r w:rsidRPr="00630D8C">
        <w:rPr>
          <w:rFonts w:ascii="Times New Roman" w:hAnsi="Times New Roman" w:cs="Times New Roman"/>
        </w:rPr>
        <w:t xml:space="preserve"> </w:t>
      </w:r>
      <w:r w:rsidRPr="00630D8C">
        <w:rPr>
          <w:rFonts w:ascii="Times New Roman" w:hAnsi="Times New Roman" w:cs="Times New Roman"/>
          <w:sz w:val="12"/>
          <w:szCs w:val="12"/>
        </w:rPr>
        <w:t xml:space="preserve">converted into forms unsuited for use in bombs and are </w:t>
      </w:r>
      <w:r w:rsidRPr="00630D8C">
        <w:rPr>
          <w:rFonts w:ascii="Times New Roman" w:hAnsi="Times New Roman" w:cs="Times New Roman"/>
          <w:b/>
          <w:highlight w:val="yellow"/>
          <w:u w:val="single"/>
        </w:rPr>
        <w:t>safeguarded</w:t>
      </w:r>
      <w:r w:rsidRPr="00630D8C">
        <w:rPr>
          <w:rFonts w:ascii="Times New Roman" w:hAnsi="Times New Roman" w:cs="Times New Roman"/>
        </w:rPr>
        <w:t xml:space="preserve"> </w:t>
      </w:r>
      <w:r w:rsidRPr="00630D8C">
        <w:rPr>
          <w:rFonts w:ascii="Times New Roman" w:hAnsi="Times New Roman" w:cs="Times New Roman"/>
          <w:sz w:val="12"/>
          <w:szCs w:val="12"/>
        </w:rPr>
        <w:t>permanently from misuse.</w:t>
      </w:r>
      <w:r w:rsidR="007C480B">
        <w:rPr>
          <w:rFonts w:ascii="Times New Roman" w:hAnsi="Times New Roman" w:cs="Times New Roman"/>
        </w:rPr>
        <w:t xml:space="preserve"> </w:t>
      </w:r>
    </w:p>
    <w:p w14:paraId="6E2E0818" w14:textId="6D152AF8" w:rsidR="00F37868" w:rsidRPr="00F37868" w:rsidRDefault="007C480B" w:rsidP="00F37868">
      <w:pPr>
        <w:pStyle w:val="Heading4"/>
      </w:pPr>
      <w:r>
        <w:t>Solves safety issues – repositories are solid</w:t>
      </w:r>
    </w:p>
    <w:p w14:paraId="76F97C92" w14:textId="49877210" w:rsidR="00F37868" w:rsidRPr="00F37868" w:rsidRDefault="00F37868" w:rsidP="00F37868">
      <w:pPr>
        <w:rPr>
          <w:sz w:val="14"/>
          <w:szCs w:val="14"/>
        </w:rPr>
      </w:pPr>
      <w:proofErr w:type="spellStart"/>
      <w:r w:rsidRPr="00F37868">
        <w:rPr>
          <w:rStyle w:val="Style13ptBold"/>
        </w:rPr>
        <w:t>McCombie</w:t>
      </w:r>
      <w:proofErr w:type="spellEnd"/>
      <w:r w:rsidRPr="00F37868">
        <w:rPr>
          <w:rStyle w:val="Style13ptBold"/>
        </w:rPr>
        <w:t xml:space="preserve"> et al. 1 </w:t>
      </w:r>
      <w:r w:rsidRPr="00F37868">
        <w:rPr>
          <w:sz w:val="14"/>
          <w:szCs w:val="14"/>
        </w:rPr>
        <w:t>[https://www.sea-us.org.au/wastedump/McCombie.pdf]</w:t>
      </w:r>
    </w:p>
    <w:p w14:paraId="7778D91F" w14:textId="440BE475" w:rsidR="00F37868" w:rsidRPr="00F37868" w:rsidRDefault="00F37868" w:rsidP="00F37868">
      <w:pPr>
        <w:rPr>
          <w:rFonts w:ascii="Times New Roman" w:hAnsi="Times New Roman" w:cs="Times New Roman"/>
        </w:rPr>
      </w:pPr>
      <w:r w:rsidRPr="00630D8C">
        <w:rPr>
          <w:rFonts w:ascii="Times New Roman" w:hAnsi="Times New Roman" w:cs="Times New Roman"/>
          <w:b/>
          <w:highlight w:val="yellow"/>
          <w:u w:val="single"/>
        </w:rPr>
        <w:t>A geologic repository provides ultimate protectio</w:t>
      </w:r>
      <w:r w:rsidRPr="00630D8C">
        <w:rPr>
          <w:rFonts w:ascii="Times New Roman" w:hAnsi="Times New Roman" w:cs="Times New Roman"/>
          <w:b/>
          <w:highlight w:val="yellow"/>
        </w:rPr>
        <w:t>n</w:t>
      </w:r>
      <w:r w:rsidRPr="00630D8C">
        <w:rPr>
          <w:rFonts w:ascii="Times New Roman" w:hAnsi="Times New Roman" w:cs="Times New Roman"/>
          <w:sz w:val="12"/>
          <w:szCs w:val="12"/>
        </w:rPr>
        <w:t xml:space="preserve"> by ensuring that radioactive materials emplaced within the facility can never return to the environment in concentrations, which could be harmful. </w:t>
      </w:r>
      <w:r w:rsidRPr="00630D8C">
        <w:rPr>
          <w:rFonts w:ascii="Times New Roman" w:hAnsi="Times New Roman" w:cs="Times New Roman"/>
          <w:b/>
          <w:highlight w:val="yellow"/>
          <w:u w:val="single"/>
        </w:rPr>
        <w:t>This is achieved by several safety barriers</w:t>
      </w:r>
      <w:r w:rsidRPr="00630D8C">
        <w:rPr>
          <w:rFonts w:ascii="Times New Roman" w:hAnsi="Times New Roman" w:cs="Times New Roman"/>
        </w:rPr>
        <w:t xml:space="preserve">, </w:t>
      </w:r>
      <w:r w:rsidRPr="00630D8C">
        <w:rPr>
          <w:rFonts w:ascii="Times New Roman" w:hAnsi="Times New Roman" w:cs="Times New Roman"/>
          <w:sz w:val="12"/>
          <w:szCs w:val="12"/>
        </w:rPr>
        <w:t>which function both in series and parallel. The barriers are usually described as: Waste form – the</w:t>
      </w:r>
      <w:r w:rsidRPr="00630D8C">
        <w:rPr>
          <w:rFonts w:ascii="Times New Roman" w:hAnsi="Times New Roman" w:cs="Times New Roman"/>
        </w:rPr>
        <w:t xml:space="preserve"> </w:t>
      </w:r>
      <w:r w:rsidRPr="00630D8C">
        <w:rPr>
          <w:rFonts w:ascii="Times New Roman" w:hAnsi="Times New Roman" w:cs="Times New Roman"/>
          <w:b/>
          <w:highlight w:val="yellow"/>
          <w:u w:val="single"/>
        </w:rPr>
        <w:t>radionuclides are immobilized in a highly insoluble</w:t>
      </w:r>
      <w:r w:rsidRPr="00630D8C">
        <w:rPr>
          <w:rFonts w:ascii="Times New Roman" w:hAnsi="Times New Roman" w:cs="Times New Roman"/>
        </w:rPr>
        <w:t xml:space="preserve">, </w:t>
      </w:r>
      <w:r w:rsidRPr="00630D8C">
        <w:rPr>
          <w:rFonts w:ascii="Times New Roman" w:hAnsi="Times New Roman" w:cs="Times New Roman"/>
          <w:sz w:val="12"/>
          <w:szCs w:val="12"/>
        </w:rPr>
        <w:t>corrosion resistant</w:t>
      </w:r>
      <w:r w:rsidRPr="00630D8C">
        <w:rPr>
          <w:rFonts w:ascii="Times New Roman" w:hAnsi="Times New Roman" w:cs="Times New Roman"/>
        </w:rPr>
        <w:t xml:space="preserve"> </w:t>
      </w:r>
      <w:r w:rsidRPr="00630D8C">
        <w:rPr>
          <w:rFonts w:ascii="Times New Roman" w:hAnsi="Times New Roman" w:cs="Times New Roman"/>
          <w:b/>
          <w:highlight w:val="yellow"/>
          <w:u w:val="single"/>
        </w:rPr>
        <w:t>form</w:t>
      </w:r>
      <w:r w:rsidRPr="00630D8C">
        <w:rPr>
          <w:rFonts w:ascii="Times New Roman" w:hAnsi="Times New Roman" w:cs="Times New Roman"/>
          <w:b/>
          <w:u w:val="single"/>
        </w:rPr>
        <w:t xml:space="preserve"> </w:t>
      </w:r>
      <w:r w:rsidRPr="00630D8C">
        <w:rPr>
          <w:rFonts w:ascii="Times New Roman" w:hAnsi="Times New Roman" w:cs="Times New Roman"/>
          <w:sz w:val="12"/>
          <w:szCs w:val="12"/>
        </w:rPr>
        <w:t>such as glass or synthetic minerals; the leaching of radionuclides from the waste in a deep geologic environment will require tens or hundreds of thousands of years. Containers – a durable container around the immobilized waste material can provide substantially complete containment for thousands of years.</w:t>
      </w:r>
      <w:r w:rsidRPr="00630D8C">
        <w:rPr>
          <w:rFonts w:ascii="Times New Roman" w:hAnsi="Times New Roman" w:cs="Times New Roman"/>
        </w:rPr>
        <w:t xml:space="preserve"> </w:t>
      </w:r>
      <w:r w:rsidRPr="00630D8C">
        <w:rPr>
          <w:rFonts w:ascii="Times New Roman" w:hAnsi="Times New Roman" w:cs="Times New Roman"/>
          <w:b/>
          <w:highlight w:val="yellow"/>
          <w:u w:val="single"/>
        </w:rPr>
        <w:t>Backfill[s]</w:t>
      </w:r>
      <w:r w:rsidRPr="00630D8C">
        <w:rPr>
          <w:rFonts w:ascii="Times New Roman" w:hAnsi="Times New Roman" w:cs="Times New Roman"/>
        </w:rPr>
        <w:t xml:space="preserve"> </w:t>
      </w:r>
      <w:r w:rsidRPr="00630D8C">
        <w:rPr>
          <w:rFonts w:ascii="Times New Roman" w:hAnsi="Times New Roman" w:cs="Times New Roman"/>
          <w:sz w:val="12"/>
          <w:szCs w:val="12"/>
        </w:rPr>
        <w:t>– the gaps between the waste containers and the walls of the boreholes or tunnels into which they are placed is filled with a material, which</w:t>
      </w:r>
      <w:r w:rsidRPr="00630D8C">
        <w:rPr>
          <w:rFonts w:ascii="Times New Roman" w:hAnsi="Times New Roman" w:cs="Times New Roman"/>
        </w:rPr>
        <w:t xml:space="preserve"> </w:t>
      </w:r>
      <w:r w:rsidRPr="00630D8C">
        <w:rPr>
          <w:rFonts w:ascii="Times New Roman" w:hAnsi="Times New Roman" w:cs="Times New Roman"/>
          <w:b/>
          <w:highlight w:val="yellow"/>
          <w:u w:val="single"/>
        </w:rPr>
        <w:t>provide</w:t>
      </w:r>
      <w:r w:rsidRPr="00630D8C">
        <w:rPr>
          <w:rFonts w:ascii="Times New Roman" w:hAnsi="Times New Roman" w:cs="Times New Roman"/>
          <w:sz w:val="12"/>
          <w:szCs w:val="12"/>
        </w:rPr>
        <w:t xml:space="preserve">s mechanical </w:t>
      </w:r>
      <w:r w:rsidRPr="00630D8C">
        <w:rPr>
          <w:rFonts w:ascii="Times New Roman" w:hAnsi="Times New Roman" w:cs="Times New Roman"/>
          <w:b/>
          <w:highlight w:val="yellow"/>
          <w:u w:val="single"/>
        </w:rPr>
        <w:t>support and can also retard</w:t>
      </w:r>
      <w:r w:rsidRPr="00630D8C">
        <w:rPr>
          <w:rFonts w:ascii="Times New Roman" w:hAnsi="Times New Roman" w:cs="Times New Roman"/>
          <w:b/>
          <w:u w:val="single"/>
        </w:rPr>
        <w:t xml:space="preserve"> </w:t>
      </w:r>
      <w:r w:rsidRPr="00630D8C">
        <w:rPr>
          <w:rFonts w:ascii="Times New Roman" w:hAnsi="Times New Roman" w:cs="Times New Roman"/>
          <w:sz w:val="12"/>
          <w:szCs w:val="12"/>
        </w:rPr>
        <w:t xml:space="preserve">movement </w:t>
      </w:r>
      <w:proofErr w:type="spellStart"/>
      <w:r w:rsidRPr="00630D8C">
        <w:rPr>
          <w:rFonts w:ascii="Times New Roman" w:hAnsi="Times New Roman" w:cs="Times New Roman"/>
          <w:sz w:val="12"/>
          <w:szCs w:val="12"/>
        </w:rPr>
        <w:t>ofgroundwater</w:t>
      </w:r>
      <w:proofErr w:type="spellEnd"/>
      <w:r w:rsidRPr="00630D8C">
        <w:rPr>
          <w:rFonts w:ascii="Times New Roman" w:hAnsi="Times New Roman" w:cs="Times New Roman"/>
          <w:sz w:val="12"/>
          <w:szCs w:val="12"/>
        </w:rPr>
        <w:t xml:space="preserve"> and the</w:t>
      </w:r>
      <w:r w:rsidRPr="00630D8C">
        <w:rPr>
          <w:rFonts w:ascii="Times New Roman" w:hAnsi="Times New Roman" w:cs="Times New Roman"/>
        </w:rPr>
        <w:t xml:space="preserve"> </w:t>
      </w:r>
      <w:r w:rsidRPr="00630D8C">
        <w:rPr>
          <w:rFonts w:ascii="Times New Roman" w:hAnsi="Times New Roman" w:cs="Times New Roman"/>
          <w:b/>
          <w:highlight w:val="yellow"/>
          <w:u w:val="single"/>
        </w:rPr>
        <w:t>migration of radionuclides</w:t>
      </w:r>
      <w:r w:rsidRPr="00630D8C">
        <w:rPr>
          <w:rFonts w:ascii="Times New Roman" w:hAnsi="Times New Roman" w:cs="Times New Roman"/>
        </w:rPr>
        <w:t xml:space="preserve">.  </w:t>
      </w:r>
      <w:r w:rsidRPr="00630D8C">
        <w:rPr>
          <w:rFonts w:ascii="Times New Roman" w:hAnsi="Times New Roman" w:cs="Times New Roman"/>
          <w:sz w:val="12"/>
          <w:szCs w:val="12"/>
        </w:rPr>
        <w:t>The geological medium – this can provide a suitable mechanical and chemical environment for the waste for extremely long times, up to a million years or more; it also prevents any rapid movement of groundwater through the repository and will retard geochemically any radionuclides which could be leached from the waste.  The net effect of</w:t>
      </w:r>
      <w:r w:rsidRPr="00630D8C">
        <w:rPr>
          <w:rFonts w:ascii="Times New Roman" w:hAnsi="Times New Roman" w:cs="Times New Roman"/>
        </w:rPr>
        <w:t xml:space="preserve"> </w:t>
      </w:r>
      <w:r w:rsidRPr="00630D8C">
        <w:rPr>
          <w:rFonts w:ascii="Times New Roman" w:hAnsi="Times New Roman" w:cs="Times New Roman"/>
          <w:b/>
          <w:highlight w:val="yellow"/>
          <w:u w:val="single"/>
        </w:rPr>
        <w:t xml:space="preserve">this </w:t>
      </w:r>
      <w:proofErr w:type="spellStart"/>
      <w:r w:rsidRPr="00630D8C">
        <w:rPr>
          <w:rFonts w:ascii="Times New Roman" w:hAnsi="Times New Roman" w:cs="Times New Roman"/>
          <w:b/>
          <w:highlight w:val="yellow"/>
          <w:u w:val="single"/>
        </w:rPr>
        <w:t>multibarrier</w:t>
      </w:r>
      <w:proofErr w:type="spellEnd"/>
      <w:r w:rsidRPr="00630D8C">
        <w:rPr>
          <w:rFonts w:ascii="Times New Roman" w:hAnsi="Times New Roman" w:cs="Times New Roman"/>
          <w:b/>
          <w:highlight w:val="yellow"/>
          <w:u w:val="single"/>
        </w:rPr>
        <w:t xml:space="preserve"> system</w:t>
      </w:r>
      <w:r w:rsidRPr="00630D8C">
        <w:rPr>
          <w:rFonts w:ascii="Times New Roman" w:hAnsi="Times New Roman" w:cs="Times New Roman"/>
        </w:rPr>
        <w:t xml:space="preserve"> </w:t>
      </w:r>
      <w:r w:rsidRPr="00630D8C">
        <w:rPr>
          <w:rFonts w:ascii="Times New Roman" w:hAnsi="Times New Roman" w:cs="Times New Roman"/>
          <w:sz w:val="12"/>
          <w:szCs w:val="12"/>
        </w:rPr>
        <w:t xml:space="preserve">is to </w:t>
      </w:r>
      <w:r w:rsidRPr="00630D8C">
        <w:rPr>
          <w:rFonts w:ascii="Times New Roman" w:hAnsi="Times New Roman" w:cs="Times New Roman"/>
          <w:b/>
          <w:highlight w:val="yellow"/>
          <w:u w:val="single"/>
        </w:rPr>
        <w:t>ensure[s]</w:t>
      </w:r>
      <w:r w:rsidRPr="00630D8C">
        <w:rPr>
          <w:rFonts w:ascii="Times New Roman" w:hAnsi="Times New Roman" w:cs="Times New Roman"/>
          <w:b/>
          <w:sz w:val="12"/>
          <w:szCs w:val="12"/>
          <w:u w:val="single"/>
        </w:rPr>
        <w:t xml:space="preserve"> </w:t>
      </w:r>
      <w:r w:rsidRPr="00630D8C">
        <w:rPr>
          <w:rFonts w:ascii="Times New Roman" w:hAnsi="Times New Roman" w:cs="Times New Roman"/>
          <w:sz w:val="12"/>
          <w:szCs w:val="12"/>
        </w:rPr>
        <w:t>that, for correctly sited, designed and constructed repositories,</w:t>
      </w:r>
      <w:r w:rsidRPr="00630D8C">
        <w:rPr>
          <w:rFonts w:ascii="Times New Roman" w:hAnsi="Times New Roman" w:cs="Times New Roman"/>
        </w:rPr>
        <w:t xml:space="preserve"> </w:t>
      </w:r>
      <w:r w:rsidRPr="00630D8C">
        <w:rPr>
          <w:rFonts w:ascii="Times New Roman" w:hAnsi="Times New Roman" w:cs="Times New Roman"/>
          <w:b/>
          <w:highlight w:val="yellow"/>
          <w:u w:val="single"/>
        </w:rPr>
        <w:t>no releases of radionuclides from the repository</w:t>
      </w:r>
      <w:r w:rsidRPr="00630D8C">
        <w:rPr>
          <w:rFonts w:ascii="Times New Roman" w:hAnsi="Times New Roman" w:cs="Times New Roman"/>
        </w:rPr>
        <w:t xml:space="preserve"> </w:t>
      </w:r>
      <w:r w:rsidRPr="00630D8C">
        <w:rPr>
          <w:rFonts w:ascii="Times New Roman" w:hAnsi="Times New Roman" w:cs="Times New Roman"/>
          <w:sz w:val="12"/>
          <w:szCs w:val="12"/>
        </w:rPr>
        <w:t>can occur for very long times and no significant concentrations of radionuclides will ever reach the biosphere.</w:t>
      </w:r>
      <w:r w:rsidRPr="00630D8C">
        <w:rPr>
          <w:rFonts w:ascii="Times New Roman" w:hAnsi="Times New Roman" w:cs="Times New Roman"/>
        </w:rPr>
        <w:t xml:space="preserve"> </w:t>
      </w:r>
    </w:p>
    <w:p w14:paraId="74DBE3B1" w14:textId="5A9DA10A" w:rsidR="00C90213" w:rsidRPr="00F37868" w:rsidRDefault="00C90213" w:rsidP="00387162">
      <w:pPr>
        <w:pStyle w:val="Heading2"/>
      </w:pPr>
      <w:r w:rsidRPr="00F37868">
        <w:lastRenderedPageBreak/>
        <w:t>Reprocessing CP</w:t>
      </w:r>
    </w:p>
    <w:p w14:paraId="32BB024D" w14:textId="411FEB2A" w:rsidR="00C90213" w:rsidRPr="00F37868" w:rsidRDefault="0038692B" w:rsidP="0038692B">
      <w:pPr>
        <w:pStyle w:val="Heading3"/>
        <w:rPr>
          <w:rFonts w:cs="Times New Roman"/>
        </w:rPr>
      </w:pPr>
      <w:r w:rsidRPr="00F37868">
        <w:lastRenderedPageBreak/>
        <w:t>1NC CP</w:t>
      </w:r>
    </w:p>
    <w:p w14:paraId="7B1E53E8" w14:textId="409E2673" w:rsidR="00C90213" w:rsidRPr="00F37868" w:rsidRDefault="006C7320" w:rsidP="006C7320">
      <w:pPr>
        <w:pStyle w:val="Heading4"/>
      </w:pPr>
      <w:r w:rsidRPr="00F37868">
        <w:t xml:space="preserve">CP: </w:t>
      </w:r>
      <w:r w:rsidR="00C90213" w:rsidRPr="00F37868">
        <w:t>All countries with nuclear production capabilities will transition from a system of direct disposal of nuclear waste to reprocessing.</w:t>
      </w:r>
    </w:p>
    <w:p w14:paraId="0FF1FBCC" w14:textId="3911E927" w:rsidR="00C90213" w:rsidRPr="00F37868" w:rsidRDefault="00C90213" w:rsidP="006C7320">
      <w:pPr>
        <w:pStyle w:val="Heading4"/>
        <w:rPr>
          <w:sz w:val="22"/>
        </w:rPr>
      </w:pPr>
      <w:r w:rsidRPr="00F37868">
        <w:t>Mutual</w:t>
      </w:r>
      <w:r w:rsidR="0038692B" w:rsidRPr="00F37868">
        <w:t>ly exclusive</w:t>
      </w:r>
      <w:r w:rsidRPr="00F37868">
        <w:t xml:space="preserve">: </w:t>
      </w:r>
      <w:r w:rsidR="006C7320" w:rsidRPr="00F37868">
        <w:t>R</w:t>
      </w:r>
      <w:r w:rsidRPr="00F37868">
        <w:t xml:space="preserve">ecycling of nuclear waste </w:t>
      </w:r>
      <w:r w:rsidR="006C7320" w:rsidRPr="00F37868">
        <w:t>necessitates use</w:t>
      </w:r>
      <w:r w:rsidRPr="00F37868">
        <w:t xml:space="preserve"> of nuclear power </w:t>
      </w:r>
      <w:r w:rsidR="006C7320" w:rsidRPr="00F37868">
        <w:t>production</w:t>
      </w:r>
      <w:r w:rsidRPr="00F37868">
        <w:t xml:space="preserve">. </w:t>
      </w:r>
    </w:p>
    <w:p w14:paraId="6FDC8E5A" w14:textId="77777777" w:rsidR="0038692B" w:rsidRPr="00F37868" w:rsidRDefault="0038692B" w:rsidP="006C7320">
      <w:pPr>
        <w:pStyle w:val="Heading4"/>
      </w:pPr>
      <w:r w:rsidRPr="00F37868">
        <w:t>Solves disposal problems and energy dependency</w:t>
      </w:r>
    </w:p>
    <w:p w14:paraId="7B4E17B1" w14:textId="77777777" w:rsidR="0038692B" w:rsidRPr="00F37868" w:rsidRDefault="0038692B" w:rsidP="00C90213">
      <w:pPr>
        <w:rPr>
          <w:rStyle w:val="Style13ptBold"/>
        </w:rPr>
      </w:pPr>
      <w:r w:rsidRPr="00F37868">
        <w:rPr>
          <w:rStyle w:val="Style13ptBold"/>
        </w:rPr>
        <w:t>Upton 13</w:t>
      </w:r>
    </w:p>
    <w:p w14:paraId="7DEFCB05" w14:textId="77777777" w:rsidR="0038692B" w:rsidRPr="00F37868" w:rsidRDefault="0038692B" w:rsidP="00C90213">
      <w:pPr>
        <w:rPr>
          <w:rFonts w:cs="Times New Roman"/>
          <w:color w:val="000000"/>
          <w:sz w:val="16"/>
          <w:szCs w:val="16"/>
        </w:rPr>
      </w:pPr>
      <w:r w:rsidRPr="00F37868">
        <w:rPr>
          <w:rFonts w:cs="Times New Roman"/>
          <w:color w:val="000000"/>
          <w:sz w:val="16"/>
          <w:szCs w:val="16"/>
        </w:rPr>
        <w:t>(Upton, John. John Upton is a freelance journalist based in New Delhi, India. His work has appeared in The New York Times and Grist.</w:t>
      </w:r>
      <w:r w:rsidRPr="00F37868">
        <w:rPr>
          <w:rFonts w:cs="Times New Roman"/>
          <w:color w:val="000000"/>
        </w:rPr>
        <w:t xml:space="preserve"> </w:t>
      </w:r>
      <w:r w:rsidRPr="00F37868">
        <w:rPr>
          <w:rFonts w:cs="Times New Roman"/>
          <w:color w:val="000000"/>
          <w:sz w:val="16"/>
          <w:szCs w:val="16"/>
        </w:rPr>
        <w:t>“Our Nuclear Waste is a Goldmine”. Nautilus. 2013.</w:t>
      </w:r>
      <w:hyperlink r:id="rId12" w:history="1">
        <w:r w:rsidRPr="00F37868">
          <w:rPr>
            <w:rFonts w:cs="Times New Roman"/>
            <w:color w:val="000000"/>
            <w:sz w:val="16"/>
            <w:szCs w:val="16"/>
          </w:rPr>
          <w:t xml:space="preserve"> </w:t>
        </w:r>
        <w:r w:rsidRPr="00F37868">
          <w:rPr>
            <w:rFonts w:cs="Times New Roman"/>
            <w:color w:val="1155CC"/>
            <w:sz w:val="16"/>
            <w:szCs w:val="16"/>
            <w:u w:val="single"/>
          </w:rPr>
          <w:t>http://nautil.us/issue/7/waste/our-nuclear-waste-is-a-goldmine</w:t>
        </w:r>
      </w:hyperlink>
      <w:proofErr w:type="gramStart"/>
      <w:r w:rsidRPr="00F37868">
        <w:rPr>
          <w:rFonts w:cs="Times New Roman"/>
          <w:color w:val="000000"/>
          <w:sz w:val="16"/>
          <w:szCs w:val="16"/>
        </w:rPr>
        <w:t xml:space="preserve"> )</w:t>
      </w:r>
      <w:proofErr w:type="gramEnd"/>
    </w:p>
    <w:p w14:paraId="734C8A68" w14:textId="77777777" w:rsidR="0038692B" w:rsidRPr="00F37868" w:rsidRDefault="0038692B" w:rsidP="00C90213">
      <w:pPr>
        <w:rPr>
          <w:rFonts w:cs="Times New Roman"/>
          <w:sz w:val="20"/>
          <w:szCs w:val="20"/>
        </w:rPr>
      </w:pPr>
    </w:p>
    <w:p w14:paraId="5A66A0E8" w14:textId="77777777" w:rsidR="0038692B" w:rsidRPr="00F37868" w:rsidRDefault="0038692B" w:rsidP="006C7320">
      <w:pPr>
        <w:rPr>
          <w:rFonts w:cs="Times New Roman"/>
          <w:color w:val="000000"/>
          <w:sz w:val="14"/>
        </w:rPr>
      </w:pPr>
      <w:r w:rsidRPr="00F37868">
        <w:rPr>
          <w:rFonts w:cs="Times New Roman"/>
          <w:b/>
          <w:bCs/>
          <w:color w:val="000000"/>
          <w:highlight w:val="yellow"/>
          <w:u w:val="single"/>
        </w:rPr>
        <w:t>If America’s nuclear waste could be turned into electricity, it could power the country for the next century</w:t>
      </w:r>
      <w:r w:rsidRPr="00F37868">
        <w:rPr>
          <w:rFonts w:cs="Times New Roman"/>
          <w:color w:val="000000"/>
          <w:sz w:val="14"/>
        </w:rPr>
        <w:t xml:space="preserve">. More than </w:t>
      </w:r>
      <w:r w:rsidRPr="00F37868">
        <w:rPr>
          <w:rFonts w:cs="Times New Roman"/>
          <w:b/>
          <w:color w:val="000000"/>
          <w:highlight w:val="yellow"/>
          <w:u w:val="single"/>
        </w:rPr>
        <w:t>77,000 tons of</w:t>
      </w:r>
      <w:r w:rsidRPr="00F37868">
        <w:rPr>
          <w:rFonts w:cs="Times New Roman"/>
          <w:color w:val="000000"/>
          <w:sz w:val="14"/>
        </w:rPr>
        <w:t xml:space="preserve"> plutonium, americium, and other </w:t>
      </w:r>
      <w:r w:rsidRPr="00F37868">
        <w:rPr>
          <w:rFonts w:cs="Times New Roman"/>
          <w:b/>
          <w:color w:val="000000"/>
          <w:highlight w:val="yellow"/>
          <w:u w:val="single"/>
        </w:rPr>
        <w:t>radioactive</w:t>
      </w:r>
      <w:r w:rsidRPr="00F37868">
        <w:rPr>
          <w:rFonts w:cs="Times New Roman"/>
          <w:color w:val="000000"/>
          <w:sz w:val="14"/>
          <w:highlight w:val="yellow"/>
        </w:rPr>
        <w:t xml:space="preserve"> </w:t>
      </w:r>
      <w:r w:rsidRPr="00F37868">
        <w:rPr>
          <w:rFonts w:cs="Times New Roman"/>
          <w:b/>
          <w:color w:val="000000"/>
          <w:highlight w:val="yellow"/>
          <w:u w:val="single"/>
        </w:rPr>
        <w:t>leftovers</w:t>
      </w:r>
      <w:r w:rsidRPr="00F37868">
        <w:rPr>
          <w:rFonts w:cs="Times New Roman"/>
          <w:color w:val="000000"/>
          <w:sz w:val="14"/>
        </w:rPr>
        <w:t xml:space="preserve"> of uranium fission </w:t>
      </w:r>
      <w:r w:rsidRPr="00F37868">
        <w:rPr>
          <w:rFonts w:cs="Times New Roman"/>
          <w:b/>
          <w:color w:val="000000"/>
          <w:highlight w:val="yellow"/>
          <w:u w:val="single"/>
        </w:rPr>
        <w:t>have piled up</w:t>
      </w:r>
      <w:r w:rsidRPr="00F37868">
        <w:rPr>
          <w:rFonts w:cs="Times New Roman"/>
          <w:color w:val="000000"/>
          <w:sz w:val="14"/>
        </w:rPr>
        <w:t xml:space="preserve"> at America’s atomic power plants, turning them into radioactive waste warehouses. </w:t>
      </w:r>
      <w:r w:rsidRPr="00F37868">
        <w:rPr>
          <w:rFonts w:cs="Times New Roman"/>
          <w:b/>
          <w:color w:val="000000"/>
          <w:highlight w:val="yellow"/>
          <w:u w:val="single"/>
        </w:rPr>
        <w:t xml:space="preserve">Known as </w:t>
      </w:r>
      <w:proofErr w:type="spellStart"/>
      <w:r w:rsidRPr="00F37868">
        <w:rPr>
          <w:rFonts w:cs="Times New Roman"/>
          <w:b/>
          <w:color w:val="000000"/>
          <w:highlight w:val="yellow"/>
          <w:u w:val="single"/>
        </w:rPr>
        <w:t>transuranics</w:t>
      </w:r>
      <w:proofErr w:type="spellEnd"/>
      <w:r w:rsidRPr="00F37868">
        <w:rPr>
          <w:rFonts w:cs="Times New Roman"/>
          <w:b/>
          <w:color w:val="000000"/>
          <w:highlight w:val="yellow"/>
          <w:u w:val="single"/>
        </w:rPr>
        <w:t>, these materials remain radioactive for thousands of years</w:t>
      </w:r>
      <w:r w:rsidRPr="00F37868">
        <w:rPr>
          <w:rFonts w:cs="Times New Roman"/>
          <w:color w:val="000000"/>
          <w:sz w:val="14"/>
        </w:rPr>
        <w:t xml:space="preserve">, and are stored in above-ground, concrete-encased water pools and steel casks, </w:t>
      </w:r>
      <w:r w:rsidRPr="00F37868">
        <w:rPr>
          <w:rFonts w:cs="Times New Roman"/>
          <w:b/>
          <w:color w:val="000000"/>
          <w:highlight w:val="yellow"/>
          <w:u w:val="single"/>
        </w:rPr>
        <w:t>fueling endless political battles about where they should be buried</w:t>
      </w:r>
      <w:r w:rsidRPr="00F37868">
        <w:rPr>
          <w:rFonts w:cs="Times New Roman"/>
          <w:color w:val="000000"/>
          <w:sz w:val="14"/>
        </w:rPr>
        <w:t xml:space="preserve">. In August 2013, the United States Court of Appeals for the District of Columbia Circuit ordered the government to resume planning for the Yucca Mountain </w:t>
      </w:r>
      <w:proofErr w:type="gramStart"/>
      <w:r w:rsidRPr="00F37868">
        <w:rPr>
          <w:rFonts w:cs="Times New Roman"/>
          <w:color w:val="000000"/>
          <w:sz w:val="14"/>
        </w:rPr>
        <w:t>dump site</w:t>
      </w:r>
      <w:proofErr w:type="gramEnd"/>
      <w:r w:rsidRPr="00F37868">
        <w:rPr>
          <w:rFonts w:cs="Times New Roman"/>
          <w:color w:val="000000"/>
          <w:sz w:val="14"/>
        </w:rPr>
        <w:t xml:space="preserve">, but the Nuclear Regulatory Commission says it lacks the money. But </w:t>
      </w:r>
      <w:r w:rsidRPr="00F37868">
        <w:rPr>
          <w:rFonts w:cs="Times New Roman"/>
          <w:b/>
          <w:color w:val="000000"/>
          <w:u w:val="single"/>
        </w:rPr>
        <w:t>t</w:t>
      </w:r>
      <w:r w:rsidRPr="00F37868">
        <w:rPr>
          <w:rFonts w:cs="Times New Roman"/>
          <w:b/>
          <w:color w:val="000000"/>
          <w:highlight w:val="yellow"/>
          <w:u w:val="single"/>
        </w:rPr>
        <w:t>here is a better solution: Nuclear waste can be turned into electricity. A new generation of nuclear reactors</w:t>
      </w:r>
      <w:r w:rsidRPr="00F37868">
        <w:rPr>
          <w:rFonts w:cs="Times New Roman"/>
          <w:color w:val="000000"/>
          <w:sz w:val="14"/>
        </w:rPr>
        <w:t xml:space="preserve">, dubbed Gen-IV reactors, </w:t>
      </w:r>
      <w:r w:rsidRPr="00F37868">
        <w:rPr>
          <w:rFonts w:cs="Times New Roman"/>
          <w:b/>
          <w:color w:val="000000"/>
          <w:highlight w:val="yellow"/>
          <w:u w:val="single"/>
        </w:rPr>
        <w:t>could do it with great efficiency</w:t>
      </w:r>
      <w:r w:rsidRPr="00F37868">
        <w:rPr>
          <w:rFonts w:cs="Times New Roman"/>
          <w:color w:val="000000"/>
          <w:sz w:val="14"/>
        </w:rPr>
        <w:t xml:space="preserve">. In the process, </w:t>
      </w:r>
      <w:proofErr w:type="spellStart"/>
      <w:r w:rsidRPr="00F37868">
        <w:rPr>
          <w:rFonts w:cs="Times New Roman"/>
          <w:b/>
          <w:color w:val="000000"/>
          <w:highlight w:val="yellow"/>
          <w:u w:val="single"/>
        </w:rPr>
        <w:t>transuranics</w:t>
      </w:r>
      <w:proofErr w:type="spellEnd"/>
      <w:r w:rsidRPr="00F37868">
        <w:rPr>
          <w:rFonts w:cs="Times New Roman"/>
          <w:b/>
          <w:color w:val="000000"/>
          <w:highlight w:val="yellow"/>
          <w:u w:val="single"/>
        </w:rPr>
        <w:t xml:space="preserve"> would be broken into elements that remain radioactive for a</w:t>
      </w:r>
      <w:r w:rsidRPr="00F37868">
        <w:rPr>
          <w:rFonts w:cs="Times New Roman"/>
          <w:color w:val="000000"/>
          <w:sz w:val="14"/>
        </w:rPr>
        <w:t xml:space="preserve"> much </w:t>
      </w:r>
      <w:r w:rsidRPr="00F37868">
        <w:rPr>
          <w:rFonts w:cs="Times New Roman"/>
          <w:b/>
          <w:color w:val="000000"/>
          <w:highlight w:val="yellow"/>
          <w:u w:val="single"/>
        </w:rPr>
        <w:t>shorter period of time</w:t>
      </w:r>
      <w:r w:rsidRPr="00F37868">
        <w:rPr>
          <w:rFonts w:cs="Times New Roman"/>
          <w:color w:val="000000"/>
          <w:sz w:val="14"/>
        </w:rPr>
        <w:t xml:space="preserve">, thus </w:t>
      </w:r>
      <w:r w:rsidRPr="00F37868">
        <w:rPr>
          <w:rFonts w:cs="Times New Roman"/>
          <w:b/>
          <w:color w:val="000000"/>
          <w:highlight w:val="yellow"/>
          <w:u w:val="single"/>
        </w:rPr>
        <w:t>alleviating</w:t>
      </w:r>
      <w:r w:rsidRPr="00F37868">
        <w:rPr>
          <w:rFonts w:cs="Times New Roman"/>
          <w:color w:val="000000"/>
          <w:sz w:val="14"/>
        </w:rPr>
        <w:t xml:space="preserve"> both our energy and </w:t>
      </w:r>
      <w:r w:rsidRPr="00F37868">
        <w:rPr>
          <w:rFonts w:cs="Times New Roman"/>
          <w:b/>
          <w:color w:val="000000"/>
          <w:highlight w:val="yellow"/>
          <w:u w:val="single"/>
        </w:rPr>
        <w:t>our waste issues</w:t>
      </w:r>
      <w:r w:rsidRPr="00F37868">
        <w:rPr>
          <w:rFonts w:cs="Times New Roman"/>
          <w:color w:val="000000"/>
          <w:sz w:val="14"/>
        </w:rPr>
        <w:t xml:space="preserve">. As a country, </w:t>
      </w:r>
      <w:r w:rsidRPr="00F37868">
        <w:rPr>
          <w:rFonts w:cs="Times New Roman"/>
          <w:b/>
          <w:color w:val="000000"/>
          <w:highlight w:val="yellow"/>
          <w:u w:val="single"/>
        </w:rPr>
        <w:t>we are sitting on a radioactive gold mine</w:t>
      </w:r>
      <w:r w:rsidRPr="00F37868">
        <w:rPr>
          <w:rFonts w:cs="Times New Roman"/>
          <w:color w:val="000000"/>
          <w:sz w:val="14"/>
        </w:rPr>
        <w:t xml:space="preserve">. But the economics of mining that gold are complicated. To make the new reactors work, new economic policies have to work first. The existing U.S. nuclear reactors (and most other reactors in the world) use light-water technology in which uranium rods are dunked in water, which serves as a coolant. Uranium atoms release energy when they undergo fission: After capturing a moving neutron, they split into two new elements, releasing two or three neutrons as well as heat, which boils water into steam that spins a turbine to generate electricity.1 A series of subsequent atomic reactions creates plutonium and other elements. For the fission reaction to continue, the released neutrons need to collide with uranium atoms. But the neutrons move too quickly to be captured. They need to be slowed down, which is done by using water that surrounds the rods. The water molecules slow down the neutrons to the speed needed for a sustained fission reaction. </w:t>
      </w:r>
      <w:r w:rsidRPr="00F37868">
        <w:rPr>
          <w:rFonts w:cs="Times New Roman"/>
          <w:b/>
          <w:color w:val="000000"/>
          <w:highlight w:val="yellow"/>
          <w:u w:val="single"/>
        </w:rPr>
        <w:t>Only 5 percent of uranium atoms are used up by the time the rod</w:t>
      </w:r>
      <w:r w:rsidRPr="00F37868">
        <w:rPr>
          <w:rFonts w:cs="Times New Roman"/>
          <w:color w:val="000000"/>
          <w:sz w:val="14"/>
        </w:rPr>
        <w:t xml:space="preserve"> becomes filled with fission products and </w:t>
      </w:r>
      <w:r w:rsidRPr="00F37868">
        <w:rPr>
          <w:rFonts w:cs="Times New Roman"/>
          <w:b/>
          <w:color w:val="000000"/>
          <w:highlight w:val="yellow"/>
          <w:u w:val="single"/>
        </w:rPr>
        <w:t>is taken out</w:t>
      </w:r>
      <w:r w:rsidRPr="00F37868">
        <w:rPr>
          <w:rFonts w:cs="Times New Roman"/>
          <w:b/>
          <w:color w:val="000000"/>
          <w:u w:val="single"/>
        </w:rPr>
        <w:t xml:space="preserve"> of the reactor to be added to our stockpile of nuclear waste</w:t>
      </w:r>
      <w:r w:rsidRPr="00F37868">
        <w:rPr>
          <w:rFonts w:cs="Times New Roman"/>
          <w:color w:val="000000"/>
          <w:sz w:val="14"/>
        </w:rPr>
        <w:t xml:space="preserve">. The rod’s plutonium atoms, and its remaining uranium atoms, can undergo further fission in light-water reactors, but at low efficiency. Plutonium needs fast-moving neutrons to split its atoms. Reactors with fast neutrons are called fast reactors, and Gen-IV reactors are one example. Running spent uranium rods through </w:t>
      </w:r>
      <w:r w:rsidRPr="00F37868">
        <w:rPr>
          <w:rFonts w:cs="Times New Roman"/>
          <w:b/>
          <w:color w:val="000000"/>
          <w:highlight w:val="yellow"/>
          <w:u w:val="single"/>
        </w:rPr>
        <w:t>Gen-IV reactors would allow the energy</w:t>
      </w:r>
      <w:r w:rsidRPr="00F37868">
        <w:rPr>
          <w:rFonts w:cs="Times New Roman"/>
          <w:color w:val="000000"/>
          <w:sz w:val="14"/>
        </w:rPr>
        <w:t xml:space="preserve"> in those rods </w:t>
      </w:r>
      <w:r w:rsidRPr="00F37868">
        <w:rPr>
          <w:rFonts w:cs="Times New Roman"/>
          <w:b/>
          <w:color w:val="000000"/>
          <w:highlight w:val="yellow"/>
          <w:u w:val="single"/>
        </w:rPr>
        <w:t>to be extracted</w:t>
      </w:r>
      <w:r w:rsidRPr="00F37868">
        <w:rPr>
          <w:rFonts w:cs="Times New Roman"/>
          <w:color w:val="000000"/>
          <w:sz w:val="14"/>
        </w:rPr>
        <w:t xml:space="preserve"> almost </w:t>
      </w:r>
      <w:r w:rsidRPr="00F37868">
        <w:rPr>
          <w:rFonts w:cs="Times New Roman"/>
          <w:b/>
          <w:color w:val="000000"/>
          <w:highlight w:val="yellow"/>
          <w:u w:val="single"/>
        </w:rPr>
        <w:t>completely. “Instead of extracting 5</w:t>
      </w:r>
      <w:r w:rsidRPr="00F37868">
        <w:rPr>
          <w:rFonts w:cs="Times New Roman"/>
          <w:color w:val="000000"/>
          <w:sz w:val="14"/>
        </w:rPr>
        <w:t xml:space="preserve"> or 6 </w:t>
      </w:r>
      <w:r w:rsidRPr="00F37868">
        <w:rPr>
          <w:rFonts w:cs="Times New Roman"/>
          <w:b/>
          <w:color w:val="000000"/>
          <w:highlight w:val="yellow"/>
          <w:u w:val="single"/>
        </w:rPr>
        <w:t>percent of the energy</w:t>
      </w:r>
      <w:r w:rsidRPr="00F37868">
        <w:rPr>
          <w:rFonts w:cs="Times New Roman"/>
          <w:color w:val="000000"/>
          <w:sz w:val="14"/>
        </w:rPr>
        <w:t xml:space="preserve"> out of the fuel, </w:t>
      </w:r>
      <w:r w:rsidRPr="00F37868">
        <w:rPr>
          <w:rFonts w:cs="Times New Roman"/>
          <w:b/>
          <w:color w:val="000000"/>
          <w:highlight w:val="yellow"/>
          <w:u w:val="single"/>
        </w:rPr>
        <w:t>you could get</w:t>
      </w:r>
      <w:r w:rsidRPr="00F37868">
        <w:rPr>
          <w:rFonts w:cs="Times New Roman"/>
          <w:b/>
          <w:color w:val="000000"/>
          <w:u w:val="single"/>
        </w:rPr>
        <w:t xml:space="preserve"> </w:t>
      </w:r>
      <w:r w:rsidRPr="00F37868">
        <w:rPr>
          <w:rFonts w:cs="Times New Roman"/>
          <w:color w:val="000000"/>
          <w:sz w:val="14"/>
        </w:rPr>
        <w:t xml:space="preserve">much closer to </w:t>
      </w:r>
      <w:r w:rsidRPr="00F37868">
        <w:rPr>
          <w:rFonts w:cs="Times New Roman"/>
          <w:b/>
          <w:color w:val="000000"/>
          <w:highlight w:val="yellow"/>
          <w:u w:val="single"/>
        </w:rPr>
        <w:t>95 percent</w:t>
      </w:r>
      <w:r w:rsidRPr="00F37868">
        <w:rPr>
          <w:rFonts w:cs="Times New Roman"/>
          <w:b/>
          <w:color w:val="000000"/>
          <w:u w:val="single"/>
        </w:rPr>
        <w:t xml:space="preserve"> </w:t>
      </w:r>
      <w:r w:rsidRPr="00F37868">
        <w:rPr>
          <w:rFonts w:cs="Times New Roman"/>
          <w:color w:val="000000"/>
          <w:sz w:val="14"/>
        </w:rPr>
        <w:t xml:space="preserve">or so,” says Paul Genoa, senior director of policy development at the Nuclear Energy Institute, a trade association for the nuclear energy industry. Furthermore, </w:t>
      </w:r>
      <w:r w:rsidRPr="00F37868">
        <w:rPr>
          <w:rFonts w:cs="Times New Roman"/>
          <w:b/>
          <w:color w:val="000000"/>
          <w:highlight w:val="yellow"/>
          <w:u w:val="single"/>
        </w:rPr>
        <w:t>a Gen-IV reactor would</w:t>
      </w:r>
      <w:r w:rsidRPr="00F37868">
        <w:rPr>
          <w:rFonts w:cs="Times New Roman"/>
          <w:b/>
          <w:color w:val="000000"/>
          <w:u w:val="single"/>
        </w:rPr>
        <w:t xml:space="preserve"> </w:t>
      </w:r>
      <w:r w:rsidRPr="00F37868">
        <w:rPr>
          <w:rFonts w:cs="Times New Roman"/>
          <w:b/>
          <w:color w:val="000000"/>
          <w:highlight w:val="yellow"/>
          <w:u w:val="single"/>
        </w:rPr>
        <w:t>produce elements that decay</w:t>
      </w:r>
      <w:r w:rsidRPr="00F37868">
        <w:rPr>
          <w:rFonts w:cs="Times New Roman"/>
          <w:color w:val="000000"/>
          <w:sz w:val="14"/>
        </w:rPr>
        <w:t xml:space="preserve"> much quicker than the </w:t>
      </w:r>
      <w:proofErr w:type="spellStart"/>
      <w:r w:rsidRPr="00F37868">
        <w:rPr>
          <w:rFonts w:cs="Times New Roman"/>
          <w:color w:val="000000"/>
          <w:sz w:val="14"/>
        </w:rPr>
        <w:t>transuranics</w:t>
      </w:r>
      <w:proofErr w:type="spellEnd"/>
      <w:r w:rsidRPr="00F37868">
        <w:rPr>
          <w:rFonts w:cs="Times New Roman"/>
          <w:color w:val="000000"/>
          <w:sz w:val="14"/>
        </w:rPr>
        <w:t xml:space="preserve">. “The </w:t>
      </w:r>
      <w:proofErr w:type="spellStart"/>
      <w:r w:rsidRPr="00F37868">
        <w:rPr>
          <w:rFonts w:cs="Times New Roman"/>
          <w:color w:val="000000"/>
          <w:sz w:val="14"/>
        </w:rPr>
        <w:t>transuranics</w:t>
      </w:r>
      <w:proofErr w:type="spellEnd"/>
      <w:r w:rsidRPr="00F37868">
        <w:rPr>
          <w:rFonts w:cs="Times New Roman"/>
          <w:color w:val="000000"/>
          <w:sz w:val="14"/>
        </w:rPr>
        <w:t xml:space="preserve"> have half-lives </w:t>
      </w:r>
      <w:r w:rsidRPr="00F37868">
        <w:rPr>
          <w:rFonts w:cs="Times New Roman"/>
          <w:b/>
          <w:color w:val="000000"/>
          <w:u w:val="single"/>
        </w:rPr>
        <w:t>in</w:t>
      </w:r>
      <w:r w:rsidRPr="00F37868">
        <w:rPr>
          <w:rFonts w:cs="Times New Roman"/>
          <w:color w:val="000000"/>
          <w:sz w:val="14"/>
        </w:rPr>
        <w:t xml:space="preserve"> the order of hundreds of thousands of years,” says GE Hitachi Nuclear Energy’s technology chief Eric </w:t>
      </w:r>
      <w:proofErr w:type="spellStart"/>
      <w:r w:rsidRPr="00F37868">
        <w:rPr>
          <w:rFonts w:cs="Times New Roman"/>
          <w:color w:val="000000"/>
          <w:sz w:val="14"/>
        </w:rPr>
        <w:t>Loewen</w:t>
      </w:r>
      <w:proofErr w:type="spellEnd"/>
      <w:r w:rsidRPr="00F37868">
        <w:rPr>
          <w:rFonts w:cs="Times New Roman"/>
          <w:color w:val="000000"/>
          <w:sz w:val="14"/>
        </w:rPr>
        <w:t xml:space="preserve">. “But after we’ve broken them down into iodine and other elements they have half-lives in the order of </w:t>
      </w:r>
      <w:r w:rsidRPr="00F37868">
        <w:rPr>
          <w:rFonts w:cs="Times New Roman"/>
          <w:b/>
          <w:color w:val="000000"/>
          <w:highlight w:val="yellow"/>
          <w:u w:val="single"/>
        </w:rPr>
        <w:t>10 to 30 years.”</w:t>
      </w:r>
      <w:r w:rsidRPr="00F37868">
        <w:rPr>
          <w:rFonts w:cs="Times New Roman"/>
          <w:color w:val="000000"/>
          <w:sz w:val="14"/>
        </w:rPr>
        <w:t xml:space="preserve"> GE Hitachi has completed design work on a Gen-IV fast reactor called PRISM (Power Reactor Innovative Small Module), and is ready to offer it to power companies. In a PRISM reactor, plutonium fuel rods would be suspended in a mass of liquid sodium. The heat from nuclear reactions would boil the water on the outside of the reactor core’s casing; the steam would rise and spin turbines to produce electricity. The fast reactor idea isn’t new. But not a single fast reactor has been built in six decades. The first reactor built in the U.S., which began operating in 1951, was a fast reactor. It was capable of using both uranium and the plutonium produced by uranium fission reactions. Back then uranium was thought to be a rare commodity, so it was important for reactors to extract the maximum out of the fuel. When geologists discovered that Earth had plenty of uranium, it became cheap and widely used, eliminating the need for more efficient reactors. Fast reactors that used sodium also raised safety concerns. Sodium is highly combustible </w:t>
      </w:r>
      <w:r w:rsidRPr="00F37868">
        <w:rPr>
          <w:rFonts w:cs="Times New Roman"/>
          <w:color w:val="000000"/>
          <w:sz w:val="14"/>
        </w:rPr>
        <w:lastRenderedPageBreak/>
        <w:t xml:space="preserve">and reacts violently with water. Fast reactors in Russia and India had fires because of sodium leaks. But GE Hitachi says it designed PRISM to be leak-proof because the reactor would be contained inside a stainless steel case, which wouldn’t corrode. There is also a leak-detecting system. And, </w:t>
      </w:r>
      <w:proofErr w:type="spellStart"/>
      <w:r w:rsidRPr="00F37868">
        <w:rPr>
          <w:rFonts w:cs="Times New Roman"/>
          <w:color w:val="000000"/>
          <w:sz w:val="14"/>
        </w:rPr>
        <w:t>Loewen</w:t>
      </w:r>
      <w:proofErr w:type="spellEnd"/>
      <w:r w:rsidRPr="00F37868">
        <w:rPr>
          <w:rFonts w:cs="Times New Roman"/>
          <w:color w:val="000000"/>
          <w:sz w:val="14"/>
        </w:rPr>
        <w:t xml:space="preserve"> says that compared to light-water reactors, PRISM has safety advantages too, because the fuel, coolant, and cladding are all made of metal, which has a lower thermal resistance than water. In case of overheating it’s easier for heat to escape from the reactor vessel into the air without blowing up pumps and valves. (Lead or molten salt can also serve as coolant in fast reactors, but sodium has an important advantage—it doesn’t corrode stainless steel.)  The technical problems around fast reactors, then, have been significantly reduced. Now the main obstacle seems to lie in economics. Fast reactor technology is expensive and currently is “not economical,” says Per Peterson, a professor at the University of California at Berkeley’s Department of Nuclear Engineering. GE Hitachi’s typical water-based reactor produces 1,600 megawatts of electricity, while a PRISM unit would produce approximately 600.  It’s cheaper for the nuclear industry to build light-water reactors that produce waste than to invest in fast reactors that eat it up. Raising the wholesale price of nuclear energy is not viable when </w:t>
      </w:r>
      <w:proofErr w:type="spellStart"/>
      <w:r w:rsidRPr="00F37868">
        <w:rPr>
          <w:rFonts w:cs="Times New Roman"/>
          <w:color w:val="000000"/>
          <w:sz w:val="14"/>
        </w:rPr>
        <w:t>fracked</w:t>
      </w:r>
      <w:proofErr w:type="spellEnd"/>
      <w:r w:rsidRPr="00F37868">
        <w:rPr>
          <w:rFonts w:cs="Times New Roman"/>
          <w:color w:val="000000"/>
          <w:sz w:val="14"/>
        </w:rPr>
        <w:t xml:space="preserve"> natural gas keeps electricity costs low. In fact, low electricity prices have contributed to the closures or pending closures of nuclear power plants in California, Wisconsin, Vermont, Florida, and New Jersey. “The industry is in a fragile situation right now,” says Genoa of the Nuclear Energy Institute. “What we don’t want do to is be forced to bear the burden of developing this recycling technology before it’s economically feasible.” Peterson thinks the technology will naturally find its path to market. “If </w:t>
      </w:r>
      <w:r w:rsidRPr="00F37868">
        <w:rPr>
          <w:rFonts w:cs="Times New Roman"/>
          <w:b/>
          <w:color w:val="000000"/>
          <w:highlight w:val="yellow"/>
          <w:u w:val="single"/>
        </w:rPr>
        <w:t>fuel is</w:t>
      </w:r>
      <w:r w:rsidRPr="00F37868">
        <w:rPr>
          <w:rFonts w:cs="Times New Roman"/>
          <w:b/>
          <w:color w:val="000000"/>
          <w:u w:val="single"/>
        </w:rPr>
        <w:t xml:space="preserve"> </w:t>
      </w:r>
      <w:r w:rsidRPr="00F37868">
        <w:rPr>
          <w:rFonts w:cs="Times New Roman"/>
          <w:b/>
          <w:color w:val="000000"/>
          <w:highlight w:val="yellow"/>
          <w:u w:val="single"/>
        </w:rPr>
        <w:t>easy to fabricate from recycled materials, then that will be the least expensive source,”</w:t>
      </w:r>
      <w:r w:rsidRPr="00F37868">
        <w:rPr>
          <w:rFonts w:cs="Times New Roman"/>
          <w:color w:val="000000"/>
          <w:sz w:val="14"/>
        </w:rPr>
        <w:t xml:space="preserve"> he says. </w:t>
      </w:r>
    </w:p>
    <w:p w14:paraId="2E37B821" w14:textId="77777777" w:rsidR="0038692B" w:rsidRPr="00F37868" w:rsidRDefault="0038692B" w:rsidP="006C7320">
      <w:pPr>
        <w:rPr>
          <w:rFonts w:cs="Times New Roman"/>
          <w:sz w:val="20"/>
          <w:szCs w:val="20"/>
        </w:rPr>
      </w:pPr>
    </w:p>
    <w:p w14:paraId="2B8A91DB" w14:textId="77777777" w:rsidR="0038692B" w:rsidRPr="00F37868" w:rsidRDefault="0038692B" w:rsidP="006C7320">
      <w:pPr>
        <w:pStyle w:val="Heading4"/>
      </w:pPr>
      <w:r w:rsidRPr="00F37868">
        <w:t xml:space="preserve">Reprocessing waste significantly reduces levels of nuclear waste.  </w:t>
      </w:r>
    </w:p>
    <w:p w14:paraId="7E0A4E34" w14:textId="77777777" w:rsidR="0038692B" w:rsidRPr="00F37868" w:rsidRDefault="0038692B" w:rsidP="006C7320">
      <w:pPr>
        <w:rPr>
          <w:b/>
          <w:sz w:val="26"/>
        </w:rPr>
      </w:pPr>
      <w:proofErr w:type="spellStart"/>
      <w:r w:rsidRPr="00F37868">
        <w:rPr>
          <w:rStyle w:val="Style13ptBold"/>
        </w:rPr>
        <w:t>Maehlum</w:t>
      </w:r>
      <w:proofErr w:type="spellEnd"/>
      <w:r w:rsidRPr="00F37868">
        <w:rPr>
          <w:rStyle w:val="Style13ptBold"/>
        </w:rPr>
        <w:t xml:space="preserve"> 13</w:t>
      </w:r>
    </w:p>
    <w:p w14:paraId="6C672450" w14:textId="77777777" w:rsidR="0038692B" w:rsidRPr="00F37868" w:rsidRDefault="0038692B" w:rsidP="006C7320">
      <w:r w:rsidRPr="00F37868">
        <w:t>(</w:t>
      </w:r>
      <w:proofErr w:type="spellStart"/>
      <w:r w:rsidRPr="00F37868">
        <w:t>Maehlum</w:t>
      </w:r>
      <w:proofErr w:type="spellEnd"/>
      <w:r w:rsidRPr="00F37868">
        <w:t>, Mathias. “Nuclear Waste.” Energy Informative. 2013. http://energyinformative.org/nuclear-waste-reprocessing-recycling-disposal</w:t>
      </w:r>
      <w:proofErr w:type="gramStart"/>
      <w:r w:rsidRPr="00F37868">
        <w:t>/ )</w:t>
      </w:r>
      <w:proofErr w:type="gramEnd"/>
      <w:r w:rsidRPr="00F37868">
        <w:t xml:space="preserve"> </w:t>
      </w:r>
    </w:p>
    <w:p w14:paraId="4BE901FB" w14:textId="77777777" w:rsidR="0038692B" w:rsidRPr="00F37868" w:rsidRDefault="0038692B" w:rsidP="00C90213">
      <w:pPr>
        <w:pStyle w:val="NoSpacing"/>
        <w:rPr>
          <w:rStyle w:val="card"/>
          <w:rFonts w:ascii="Georgia" w:hAnsi="Georgia" w:cs="Times New Roman"/>
          <w:b w:val="0"/>
          <w:sz w:val="16"/>
          <w:szCs w:val="16"/>
        </w:rPr>
      </w:pPr>
    </w:p>
    <w:p w14:paraId="44FDC9D5" w14:textId="77777777" w:rsidR="0038692B" w:rsidRPr="00F37868" w:rsidRDefault="0038692B" w:rsidP="00C90213">
      <w:pPr>
        <w:pStyle w:val="NoSpacing"/>
        <w:rPr>
          <w:rFonts w:ascii="Georgia" w:hAnsi="Georgia" w:cs="Times New Roman"/>
          <w:sz w:val="14"/>
          <w:szCs w:val="22"/>
        </w:rPr>
      </w:pPr>
      <w:r w:rsidRPr="00F37868">
        <w:rPr>
          <w:rStyle w:val="smalltext"/>
          <w:rFonts w:ascii="Georgia" w:hAnsi="Georgia" w:cs="Times New Roman"/>
          <w:sz w:val="14"/>
          <w:szCs w:val="22"/>
        </w:rPr>
        <w:t xml:space="preserve">Would it be possible to recycle the nuclear waste we already have? </w:t>
      </w:r>
      <w:r w:rsidRPr="00F37868">
        <w:rPr>
          <w:rStyle w:val="smalltext"/>
          <w:rFonts w:ascii="Georgia" w:hAnsi="Georgia" w:cs="Times New Roman"/>
          <w:b/>
          <w:sz w:val="22"/>
          <w:szCs w:val="22"/>
          <w:highlight w:val="yellow"/>
          <w:u w:val="single"/>
        </w:rPr>
        <w:t>There is over 50.000 metric tons of spent nuclear fuel only in the U.S. and it’s piling up</w:t>
      </w:r>
      <w:r w:rsidRPr="00F37868">
        <w:rPr>
          <w:rStyle w:val="smalltext"/>
          <w:rFonts w:ascii="Georgia" w:hAnsi="Georgia" w:cs="Times New Roman"/>
          <w:sz w:val="14"/>
          <w:szCs w:val="22"/>
        </w:rPr>
        <w:t xml:space="preserve">. All the way </w:t>
      </w:r>
      <w:proofErr w:type="gramStart"/>
      <w:r w:rsidRPr="00F37868">
        <w:rPr>
          <w:rStyle w:val="smalltext"/>
          <w:rFonts w:ascii="Georgia" w:hAnsi="Georgia" w:cs="Times New Roman"/>
          <w:sz w:val="14"/>
          <w:szCs w:val="22"/>
        </w:rPr>
        <w:t>back</w:t>
      </w:r>
      <w:proofErr w:type="gramEnd"/>
      <w:r w:rsidRPr="00F37868">
        <w:rPr>
          <w:rStyle w:val="smalltext"/>
          <w:rFonts w:ascii="Georgia" w:hAnsi="Georgia" w:cs="Times New Roman"/>
          <w:sz w:val="14"/>
          <w:szCs w:val="22"/>
        </w:rPr>
        <w:t xml:space="preserve"> in the 1950’s people starting looking at the various options for dealing with this waste. Shooting it into space, deep-sea burial, burial in glaciers and all kinds of geological settings. The world’s best </w:t>
      </w:r>
      <w:r w:rsidRPr="00F37868">
        <w:rPr>
          <w:rStyle w:val="card"/>
          <w:rFonts w:ascii="Georgia" w:hAnsi="Georgia" w:cs="Times New Roman"/>
          <w:szCs w:val="22"/>
          <w:highlight w:val="yellow"/>
        </w:rPr>
        <w:t>scientists are working to solve this</w:t>
      </w:r>
      <w:r w:rsidRPr="00F37868">
        <w:rPr>
          <w:rStyle w:val="smalltext"/>
          <w:rFonts w:ascii="Georgia" w:hAnsi="Georgia" w:cs="Times New Roman"/>
          <w:sz w:val="14"/>
          <w:szCs w:val="22"/>
        </w:rPr>
        <w:t xml:space="preserve"> waste </w:t>
      </w:r>
      <w:r w:rsidRPr="00F37868">
        <w:rPr>
          <w:rStyle w:val="card"/>
          <w:rFonts w:ascii="Georgia" w:hAnsi="Georgia" w:cs="Times New Roman"/>
          <w:szCs w:val="22"/>
          <w:highlight w:val="yellow"/>
        </w:rPr>
        <w:t>problem by recycling/reprocessing nuclear waste. If successful, it could reduce the radioactive waste generated by nuclear power plants by 90%</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When 5% of the uranium in the nuclear rods has been reacted, the entire fuel rod has been contaminated with plutonium and other fission products. The “spent” nuclear fuel rods are no longer efficient at making electricity, so it is treated as waste. Recycling nuclear waste is basically extracting the usable elements for energy production. The goal of these technologies is to efficiently close the nuclear fuel cycle. There are several problems that come with reprocessing/recycling nuclear waste, most importantly the costs and the debate if these methods actually are beneficial for the environment or not. U.S. does not currently allow reprocessing of nuclear waste. Nuclear power may produce no green house gases, but the nuclear waste it leaves behind, remaining radioactive for as long as 100.000 years, does possess a terrible problem for both people and the environment</w:t>
      </w:r>
      <w:proofErr w:type="gramStart"/>
      <w:r w:rsidRPr="00F37868">
        <w:rPr>
          <w:rStyle w:val="smalltext"/>
          <w:rFonts w:ascii="Georgia" w:hAnsi="Georgia" w:cs="Times New Roman"/>
          <w:sz w:val="14"/>
          <w:szCs w:val="22"/>
        </w:rPr>
        <w:t>.\</w:t>
      </w:r>
      <w:proofErr w:type="gramEnd"/>
      <w:r w:rsidRPr="00F37868">
        <w:rPr>
          <w:rStyle w:val="smalltext"/>
          <w:rFonts w:ascii="Georgia" w:hAnsi="Georgia" w:cs="Times New Roman"/>
          <w:sz w:val="14"/>
          <w:szCs w:val="22"/>
        </w:rPr>
        <w:t>\\</w:t>
      </w:r>
    </w:p>
    <w:p w14:paraId="431638C1" w14:textId="29376D6B" w:rsidR="00C90213" w:rsidRPr="00F37868" w:rsidRDefault="00C90213" w:rsidP="006C7320">
      <w:pPr>
        <w:pStyle w:val="Heading4"/>
        <w:rPr>
          <w:rStyle w:val="card"/>
          <w:b/>
          <w:u w:val="none"/>
        </w:rPr>
      </w:pPr>
      <w:r w:rsidRPr="00F37868">
        <w:t xml:space="preserve">Nuclear waste disposal causes extensive harms. </w:t>
      </w:r>
    </w:p>
    <w:p w14:paraId="07D631C8" w14:textId="7CE2F0A9" w:rsidR="00C90213" w:rsidRPr="00F37868" w:rsidRDefault="00C90213" w:rsidP="006C7320">
      <w:pPr>
        <w:rPr>
          <w:b/>
          <w:sz w:val="26"/>
        </w:rPr>
      </w:pPr>
      <w:proofErr w:type="spellStart"/>
      <w:r w:rsidRPr="00F37868">
        <w:rPr>
          <w:rStyle w:val="Style13ptBold"/>
        </w:rPr>
        <w:t>Kurkreja</w:t>
      </w:r>
      <w:proofErr w:type="spellEnd"/>
      <w:r w:rsidRPr="00F37868">
        <w:rPr>
          <w:rStyle w:val="Style13ptBold"/>
        </w:rPr>
        <w:t xml:space="preserve"> </w:t>
      </w:r>
      <w:r w:rsidR="006C7320" w:rsidRPr="00F37868">
        <w:rPr>
          <w:rStyle w:val="Style13ptBold"/>
        </w:rPr>
        <w:t>16</w:t>
      </w:r>
    </w:p>
    <w:p w14:paraId="3F4086EB" w14:textId="77777777" w:rsidR="00C90213" w:rsidRPr="00F37868" w:rsidRDefault="00C90213" w:rsidP="006C7320">
      <w:r w:rsidRPr="00F37868">
        <w:t>(</w:t>
      </w:r>
      <w:proofErr w:type="spellStart"/>
      <w:r w:rsidRPr="00F37868">
        <w:t>Kukreja</w:t>
      </w:r>
      <w:proofErr w:type="spellEnd"/>
      <w:r w:rsidRPr="00F37868">
        <w:t xml:space="preserve">, </w:t>
      </w:r>
      <w:proofErr w:type="spellStart"/>
      <w:r w:rsidRPr="00F37868">
        <w:t>Rinkesh</w:t>
      </w:r>
      <w:proofErr w:type="spellEnd"/>
      <w:r w:rsidRPr="00F37868">
        <w:t xml:space="preserve">. “Nuclear Waste Disposal.” Conserve Energy Future. 2016 </w:t>
      </w:r>
      <w:hyperlink r:id="rId13" w:history="1">
        <w:r w:rsidRPr="00F37868">
          <w:t>http://www.conserve-energy-future.com/dangers-and-effects-of-nuclear-waste-disposal.php</w:t>
        </w:r>
      </w:hyperlink>
      <w:proofErr w:type="gramStart"/>
      <w:r w:rsidRPr="00F37868">
        <w:t xml:space="preserve"> )</w:t>
      </w:r>
      <w:proofErr w:type="gramEnd"/>
    </w:p>
    <w:p w14:paraId="2984C73B" w14:textId="77777777" w:rsidR="00C90213" w:rsidRPr="00F37868" w:rsidRDefault="00C90213" w:rsidP="00C90213">
      <w:pPr>
        <w:pStyle w:val="NoSpacing"/>
        <w:rPr>
          <w:rStyle w:val="card"/>
          <w:rFonts w:ascii="Georgia" w:hAnsi="Georgia" w:cs="Times New Roman"/>
          <w:b w:val="0"/>
        </w:rPr>
      </w:pPr>
    </w:p>
    <w:p w14:paraId="65DBDE73" w14:textId="77777777" w:rsidR="00C90213" w:rsidRPr="00F37868" w:rsidRDefault="00C90213" w:rsidP="00C90213">
      <w:pPr>
        <w:pStyle w:val="NoSpacing"/>
        <w:rPr>
          <w:rStyle w:val="card"/>
          <w:rFonts w:ascii="Georgia" w:hAnsi="Georgia" w:cs="Times New Roman"/>
          <w:szCs w:val="22"/>
        </w:rPr>
      </w:pPr>
      <w:r w:rsidRPr="00F37868">
        <w:rPr>
          <w:rStyle w:val="smalltext"/>
          <w:rFonts w:ascii="Georgia" w:hAnsi="Georgia" w:cs="Times New Roman"/>
          <w:sz w:val="14"/>
          <w:szCs w:val="22"/>
        </w:rPr>
        <w:t xml:space="preserve">1. Long Half Life: The </w:t>
      </w:r>
      <w:r w:rsidRPr="00F37868">
        <w:rPr>
          <w:rStyle w:val="card"/>
          <w:rFonts w:ascii="Georgia" w:hAnsi="Georgia" w:cs="Times New Roman"/>
          <w:szCs w:val="22"/>
          <w:highlight w:val="yellow"/>
        </w:rPr>
        <w:t>products of nuclear fission have long half lives,</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which means that</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they will</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continue to</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be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radioactive – and therefore</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hazardous- for</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many </w:t>
      </w:r>
      <w:r w:rsidRPr="00F37868">
        <w:rPr>
          <w:rStyle w:val="card"/>
          <w:rFonts w:ascii="Georgia" w:hAnsi="Georgia" w:cs="Times New Roman"/>
          <w:szCs w:val="22"/>
          <w:highlight w:val="yellow"/>
        </w:rPr>
        <w:t>thousands of years</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This means that, </w:t>
      </w:r>
      <w:r w:rsidRPr="00F37868">
        <w:rPr>
          <w:rStyle w:val="card"/>
          <w:rFonts w:ascii="Georgia" w:hAnsi="Georgia" w:cs="Times New Roman"/>
          <w:szCs w:val="22"/>
          <w:highlight w:val="yellow"/>
        </w:rPr>
        <w:t>if anything were to happen to the waste cylinders</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in which nuclear waste is stored,</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this material can be extremely</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volatile and</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dangerous for many years to come.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Since hazardous</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nuclear waste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is often not sent off to special locations to be stored, this means that it </w:t>
      </w:r>
      <w:r w:rsidRPr="00F37868">
        <w:rPr>
          <w:rStyle w:val="card"/>
          <w:rFonts w:ascii="Georgia" w:hAnsi="Georgia" w:cs="Times New Roman"/>
          <w:szCs w:val="22"/>
          <w:highlight w:val="yellow"/>
        </w:rPr>
        <w:t>is relatively easy to find</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and if</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anyone with ill intent</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were to look for nuclear waste to serve unpleasant purposes, they</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may well be able to find some and use it</w:t>
      </w:r>
      <w:r w:rsidRPr="00F37868">
        <w:rPr>
          <w:rStyle w:val="smalltext"/>
          <w:rFonts w:ascii="Georgia" w:hAnsi="Georgia" w:cs="Times New Roman"/>
          <w:sz w:val="14"/>
          <w:szCs w:val="22"/>
        </w:rPr>
        <w:t>. 2. Storage:</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Another problem</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with nuclear waste disposal that</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is</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still being discussed today is the issue of</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storage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Many different storage methods have been discussed throughout history, with very few being implemented because of the problematic nature of storing such hazardous material that will remain radioactive for thousands of years. </w:t>
      </w:r>
      <w:proofErr w:type="gramStart"/>
      <w:r w:rsidRPr="00F37868">
        <w:rPr>
          <w:rStyle w:val="smalltext"/>
          <w:rFonts w:ascii="Georgia" w:hAnsi="Georgia" w:cs="Times New Roman"/>
          <w:sz w:val="14"/>
          <w:szCs w:val="22"/>
        </w:rPr>
        <w:t>Amongst the suggestions that were considered as above ground storage, ejection into space, ocean disposal and disposal into ice sheets.</w:t>
      </w:r>
      <w:proofErr w:type="gramEnd"/>
      <w:r w:rsidRPr="00F37868">
        <w:rPr>
          <w:rStyle w:val="smalltext"/>
          <w:rFonts w:ascii="Georgia" w:hAnsi="Georgia" w:cs="Times New Roman"/>
          <w:sz w:val="14"/>
          <w:szCs w:val="22"/>
        </w:rPr>
        <w:t xml:space="preserve"> Of these, only one was implemented</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 ocean disposal was</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actually </w:t>
      </w:r>
      <w:r w:rsidRPr="00F37868">
        <w:rPr>
          <w:rStyle w:val="card"/>
          <w:rFonts w:ascii="Georgia" w:hAnsi="Georgia" w:cs="Times New Roman"/>
          <w:szCs w:val="22"/>
          <w:highlight w:val="yellow"/>
        </w:rPr>
        <w:t>used by thirteen different countries and</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was the method of</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dumping radioactive waste into the oceans</w:t>
      </w:r>
      <w:r w:rsidRPr="00F37868">
        <w:rPr>
          <w:rStyle w:val="smalltext"/>
          <w:rFonts w:ascii="Georgia" w:hAnsi="Georgia" w:cs="Times New Roman"/>
          <w:sz w:val="14"/>
          <w:szCs w:val="22"/>
        </w:rPr>
        <w:t xml:space="preserve"> in order to get rid of it.</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Understandably, this practice is no longer implemented.</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3. Affects on Nature: One of the biggest concerns that the world has with the disposal of nuclear waste is the affect the hazardous materials could have on animals and plant life. Although most of the time the waste is well sealed inside huge drums of steel and concrete, sometimes accidents can happen and leaks can occur.</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Nuclear waste can have drastically bad effects on life, causing cancerous growths,</w:t>
      </w:r>
      <w:r w:rsidRPr="00F37868">
        <w:rPr>
          <w:rStyle w:val="smalltext"/>
          <w:rFonts w:ascii="Georgia" w:hAnsi="Georgia" w:cs="Times New Roman"/>
          <w:sz w:val="14"/>
          <w:szCs w:val="22"/>
        </w:rPr>
        <w:t xml:space="preserve"> for instance</w:t>
      </w:r>
      <w:r w:rsidRPr="00F37868">
        <w:rPr>
          <w:rStyle w:val="card"/>
          <w:rFonts w:ascii="Georgia" w:hAnsi="Georgia" w:cs="Times New Roman"/>
          <w:szCs w:val="22"/>
          <w:highlight w:val="yellow"/>
        </w:rPr>
        <w:t xml:space="preserve">, or causing genetic problems for many generations of </w:t>
      </w:r>
      <w:r w:rsidRPr="00F37868">
        <w:rPr>
          <w:rStyle w:val="card"/>
          <w:rFonts w:ascii="Georgia" w:hAnsi="Georgia" w:cs="Times New Roman"/>
          <w:szCs w:val="22"/>
          <w:highlight w:val="yellow"/>
        </w:rPr>
        <w:lastRenderedPageBreak/>
        <w:t>animal and plants</w:t>
      </w:r>
      <w:r w:rsidRPr="00F37868">
        <w:rPr>
          <w:rStyle w:val="card"/>
          <w:rFonts w:ascii="Georgia" w:hAnsi="Georgia" w:cs="Times New Roman"/>
          <w:szCs w:val="22"/>
        </w:rPr>
        <w:t>.</w:t>
      </w:r>
      <w:r w:rsidRPr="00F37868">
        <w:rPr>
          <w:rStyle w:val="smalltext"/>
          <w:rFonts w:ascii="Georgia" w:hAnsi="Georgia" w:cs="Times New Roman"/>
          <w:sz w:val="14"/>
          <w:szCs w:val="22"/>
        </w:rPr>
        <w:t xml:space="preserve"> Not</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disposing of nuclear waste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 xml:space="preserve">properly </w:t>
      </w:r>
      <w:r w:rsidRPr="00F37868">
        <w:rPr>
          <w:rStyle w:val="card"/>
          <w:rFonts w:ascii="Georgia" w:hAnsi="Georgia" w:cs="Times New Roman"/>
          <w:szCs w:val="22"/>
          <w:highlight w:val="yellow"/>
        </w:rPr>
        <w:t>can therefore</w:t>
      </w:r>
      <w:r w:rsidRPr="00F37868">
        <w:rPr>
          <w:rStyle w:val="card"/>
          <w:rFonts w:ascii="Georgia" w:hAnsi="Georgia" w:cs="Times New Roman"/>
          <w:szCs w:val="22"/>
        </w:rPr>
        <w:t xml:space="preserve"> </w:t>
      </w:r>
      <w:r w:rsidRPr="00F37868">
        <w:rPr>
          <w:rStyle w:val="smalltext"/>
          <w:rFonts w:ascii="Georgia" w:hAnsi="Georgia" w:cs="Times New Roman"/>
          <w:sz w:val="14"/>
          <w:szCs w:val="22"/>
        </w:rPr>
        <w:t>have huge environmental impacts that can</w:t>
      </w:r>
      <w:r w:rsidRPr="00F37868">
        <w:rPr>
          <w:rStyle w:val="card"/>
          <w:rFonts w:ascii="Georgia" w:hAnsi="Georgia" w:cs="Times New Roman"/>
          <w:szCs w:val="22"/>
        </w:rPr>
        <w:t xml:space="preserve"> </w:t>
      </w:r>
      <w:r w:rsidRPr="00F37868">
        <w:rPr>
          <w:rStyle w:val="card"/>
          <w:rFonts w:ascii="Georgia" w:hAnsi="Georgia" w:cs="Times New Roman"/>
          <w:szCs w:val="22"/>
          <w:highlight w:val="yellow"/>
        </w:rPr>
        <w:t>harm many millions of animals and hundreds of animal species.</w:t>
      </w:r>
    </w:p>
    <w:p w14:paraId="5D8EAD59" w14:textId="77777777" w:rsidR="00C90213" w:rsidRPr="00F37868" w:rsidRDefault="00C90213" w:rsidP="00C90213">
      <w:pPr>
        <w:pStyle w:val="NoSpacing"/>
        <w:rPr>
          <w:rStyle w:val="card"/>
          <w:rFonts w:ascii="Georgia" w:hAnsi="Georgia" w:cs="Times New Roman"/>
          <w:b w:val="0"/>
        </w:rPr>
      </w:pPr>
    </w:p>
    <w:p w14:paraId="45159EF6" w14:textId="698019FB" w:rsidR="0038692B" w:rsidRPr="00F37868" w:rsidRDefault="0038692B" w:rsidP="0038692B">
      <w:pPr>
        <w:pStyle w:val="Heading3"/>
      </w:pPr>
      <w:r w:rsidRPr="00F37868">
        <w:lastRenderedPageBreak/>
        <w:t>Solves Warming</w:t>
      </w:r>
    </w:p>
    <w:p w14:paraId="10104761" w14:textId="327C540D" w:rsidR="006C7320" w:rsidRPr="00F37868" w:rsidRDefault="00C90213" w:rsidP="006C7320">
      <w:pPr>
        <w:pStyle w:val="Heading4"/>
      </w:pPr>
      <w:r w:rsidRPr="00F37868">
        <w:t>Reprocessing nuclear fuel is extremely beneficial to the environment</w:t>
      </w:r>
      <w:r w:rsidR="006C7320" w:rsidRPr="00F37868">
        <w:t>.</w:t>
      </w:r>
    </w:p>
    <w:p w14:paraId="7A1156D6" w14:textId="5B8EFEDF" w:rsidR="00C90213" w:rsidRPr="00F37868" w:rsidRDefault="00C90213" w:rsidP="006C7320">
      <w:r w:rsidRPr="00F37868">
        <w:rPr>
          <w:rStyle w:val="Style13ptBold"/>
        </w:rPr>
        <w:t>Hansen et al ’15</w:t>
      </w:r>
      <w:r w:rsidRPr="00F37868">
        <w:t xml:space="preserve"> [Hansen, James; Emanuel, Kerry; </w:t>
      </w:r>
      <w:proofErr w:type="spellStart"/>
      <w:r w:rsidRPr="00F37868">
        <w:t>Caldeira</w:t>
      </w:r>
      <w:proofErr w:type="spellEnd"/>
      <w:r w:rsidRPr="00F37868">
        <w:t xml:space="preserve">, Ken; </w:t>
      </w:r>
      <w:proofErr w:type="spellStart"/>
      <w:r w:rsidRPr="00F37868">
        <w:t>Wigley</w:t>
      </w:r>
      <w:proofErr w:type="spellEnd"/>
      <w:r w:rsidRPr="00F37868">
        <w:t>, Tom; “Nuclear Power Paves The Only Visible Path Forward On Climate Change;” (December 3rd, 2015); The Guardian, Climate and Nuclear Scientist; (August 10th, 2016); https://www.theguardian.com/environment/2015/dec/03/nuclear-power-paves-the-only-viable-path-forward-on-climate-change - JS]</w:t>
      </w:r>
    </w:p>
    <w:p w14:paraId="7800165E" w14:textId="1266CC3D" w:rsidR="00C90213" w:rsidRPr="00F37868" w:rsidRDefault="00C90213" w:rsidP="006C7320">
      <w:pPr>
        <w:jc w:val="both"/>
        <w:rPr>
          <w:rFonts w:cs="Times New Roman"/>
          <w:sz w:val="14"/>
        </w:rPr>
      </w:pPr>
      <w:r w:rsidRPr="00F37868">
        <w:rPr>
          <w:rFonts w:cs="Times New Roman"/>
          <w:sz w:val="14"/>
        </w:rPr>
        <w:t xml:space="preserve">Everyone agrees that the most urgent component of </w:t>
      </w:r>
      <w:proofErr w:type="spellStart"/>
      <w:r w:rsidRPr="00F37868">
        <w:rPr>
          <w:rFonts w:cs="Times New Roman"/>
          <w:sz w:val="14"/>
        </w:rPr>
        <w:t>decarbonisation</w:t>
      </w:r>
      <w:proofErr w:type="spellEnd"/>
      <w:r w:rsidRPr="00F37868">
        <w:rPr>
          <w:rFonts w:cs="Times New Roman"/>
          <w:sz w:val="14"/>
        </w:rPr>
        <w:t xml:space="preserve"> is a move towards clean energy, and clean electricity in particular. We need affordable, abundant clean energy, but</w:t>
      </w:r>
      <w:r w:rsidRPr="00F37868">
        <w:rPr>
          <w:rFonts w:cs="Times New Roman"/>
          <w:b/>
          <w:u w:val="single"/>
        </w:rPr>
        <w:t xml:space="preserve"> </w:t>
      </w:r>
      <w:r w:rsidRPr="00F37868">
        <w:rPr>
          <w:rFonts w:cs="Times New Roman"/>
          <w:b/>
          <w:highlight w:val="yellow"/>
          <w:u w:val="single"/>
        </w:rPr>
        <w:t xml:space="preserve">there is no particular reason why we should </w:t>
      </w:r>
      <w:proofErr w:type="spellStart"/>
      <w:r w:rsidRPr="00F37868">
        <w:rPr>
          <w:rFonts w:cs="Times New Roman"/>
          <w:b/>
          <w:highlight w:val="yellow"/>
          <w:u w:val="single"/>
        </w:rPr>
        <w:t>favour</w:t>
      </w:r>
      <w:proofErr w:type="spellEnd"/>
      <w:r w:rsidRPr="00F37868">
        <w:rPr>
          <w:rFonts w:cs="Times New Roman"/>
          <w:b/>
          <w:highlight w:val="yellow"/>
          <w:u w:val="single"/>
        </w:rPr>
        <w:t xml:space="preserve"> renewable energy over other forms of abundant energy.</w:t>
      </w:r>
      <w:r w:rsidRPr="00F37868">
        <w:rPr>
          <w:rFonts w:cs="Times New Roman"/>
          <w:b/>
          <w:u w:val="single"/>
        </w:rPr>
        <w:t xml:space="preserve"> </w:t>
      </w:r>
      <w:r w:rsidRPr="00F37868">
        <w:rPr>
          <w:rFonts w:cs="Times New Roman"/>
          <w:sz w:val="14"/>
        </w:rPr>
        <w:t>Indeed, cutting down forests for bioenergy and damming rivers for hydropower – both commonly counted as renewable energy sources – can have terrible environmental consequences.</w:t>
      </w:r>
      <w:r w:rsidRPr="00F37868">
        <w:rPr>
          <w:rFonts w:cs="Times New Roman"/>
          <w:b/>
          <w:u w:val="single"/>
        </w:rPr>
        <w:t xml:space="preserve"> </w:t>
      </w:r>
      <w:r w:rsidRPr="00F37868">
        <w:rPr>
          <w:rFonts w:cs="Times New Roman"/>
          <w:b/>
          <w:highlight w:val="yellow"/>
          <w:u w:val="single"/>
        </w:rPr>
        <w:t>Nuclear power</w:t>
      </w:r>
      <w:r w:rsidRPr="00F37868">
        <w:rPr>
          <w:rFonts w:cs="Times New Roman"/>
          <w:b/>
          <w:u w:val="single"/>
        </w:rPr>
        <w:t xml:space="preserve">, </w:t>
      </w:r>
      <w:r w:rsidRPr="00F37868">
        <w:rPr>
          <w:rFonts w:cs="Times New Roman"/>
          <w:sz w:val="14"/>
        </w:rPr>
        <w:t>particularly next-generation nuclear power with a closed fuel cycle (</w:t>
      </w:r>
      <w:r w:rsidRPr="00F37868">
        <w:rPr>
          <w:rFonts w:cs="Times New Roman"/>
          <w:b/>
          <w:highlight w:val="yellow"/>
          <w:u w:val="single"/>
        </w:rPr>
        <w:t>where spent fuel is reprocessed</w:t>
      </w:r>
      <w:r w:rsidRPr="00F37868">
        <w:rPr>
          <w:rFonts w:cs="Times New Roman"/>
          <w:sz w:val="14"/>
          <w:highlight w:val="yellow"/>
        </w:rPr>
        <w:t>)</w:t>
      </w:r>
      <w:r w:rsidRPr="00F37868">
        <w:rPr>
          <w:rFonts w:cs="Times New Roman"/>
          <w:b/>
          <w:highlight w:val="yellow"/>
          <w:u w:val="single"/>
        </w:rPr>
        <w:t>, is</w:t>
      </w:r>
      <w:r w:rsidRPr="00F37868">
        <w:rPr>
          <w:rFonts w:cs="Times New Roman"/>
          <w:b/>
          <w:u w:val="single"/>
        </w:rPr>
        <w:t xml:space="preserve"> </w:t>
      </w:r>
      <w:r w:rsidRPr="00F37868">
        <w:rPr>
          <w:rFonts w:cs="Times New Roman"/>
          <w:sz w:val="14"/>
        </w:rPr>
        <w:t>uniquely scalable, and</w:t>
      </w:r>
      <w:r w:rsidRPr="00F37868">
        <w:rPr>
          <w:rFonts w:cs="Times New Roman"/>
          <w:b/>
          <w:u w:val="single"/>
        </w:rPr>
        <w:t xml:space="preserve"> </w:t>
      </w:r>
      <w:r w:rsidRPr="00F37868">
        <w:rPr>
          <w:rFonts w:cs="Times New Roman"/>
          <w:b/>
          <w:highlight w:val="yellow"/>
          <w:u w:val="single"/>
        </w:rPr>
        <w:t>environmentally advantageous</w:t>
      </w:r>
      <w:r w:rsidRPr="00F37868">
        <w:rPr>
          <w:rFonts w:cs="Times New Roman"/>
          <w:b/>
          <w:u w:val="single"/>
        </w:rPr>
        <w:t xml:space="preserve">. </w:t>
      </w:r>
      <w:r w:rsidRPr="00F37868">
        <w:rPr>
          <w:rFonts w:cs="Times New Roman"/>
          <w:sz w:val="14"/>
        </w:rPr>
        <w:t>Over the past 50 years,</w:t>
      </w:r>
      <w:r w:rsidRPr="00F37868">
        <w:rPr>
          <w:rFonts w:cs="Times New Roman"/>
          <w:b/>
          <w:u w:val="single"/>
        </w:rPr>
        <w:t xml:space="preserve"> </w:t>
      </w:r>
      <w:r w:rsidRPr="00F37868">
        <w:rPr>
          <w:rFonts w:cs="Times New Roman"/>
          <w:b/>
          <w:highlight w:val="yellow"/>
          <w:u w:val="single"/>
        </w:rPr>
        <w:t>nuclear power stations</w:t>
      </w:r>
      <w:r w:rsidRPr="00F37868">
        <w:rPr>
          <w:rFonts w:cs="Times New Roman"/>
          <w:b/>
          <w:u w:val="single"/>
        </w:rPr>
        <w:t xml:space="preserve"> </w:t>
      </w:r>
      <w:r w:rsidRPr="00F37868">
        <w:rPr>
          <w:rFonts w:cs="Times New Roman"/>
          <w:sz w:val="14"/>
        </w:rPr>
        <w:t>– by offsetting fossil fuel combustion –</w:t>
      </w:r>
      <w:r w:rsidRPr="00F37868">
        <w:rPr>
          <w:rFonts w:cs="Times New Roman"/>
          <w:b/>
          <w:u w:val="single"/>
        </w:rPr>
        <w:t xml:space="preserve"> </w:t>
      </w:r>
      <w:r w:rsidRPr="00F37868">
        <w:rPr>
          <w:rFonts w:cs="Times New Roman"/>
          <w:b/>
          <w:highlight w:val="yellow"/>
          <w:u w:val="single"/>
        </w:rPr>
        <w:t xml:space="preserve">have avoided the emission of an estimated 60bn </w:t>
      </w:r>
      <w:proofErr w:type="spellStart"/>
      <w:r w:rsidRPr="00F37868">
        <w:rPr>
          <w:rFonts w:cs="Times New Roman"/>
          <w:b/>
          <w:highlight w:val="yellow"/>
          <w:u w:val="single"/>
        </w:rPr>
        <w:t>tonnes</w:t>
      </w:r>
      <w:proofErr w:type="spellEnd"/>
      <w:r w:rsidRPr="00F37868">
        <w:rPr>
          <w:rFonts w:cs="Times New Roman"/>
          <w:b/>
          <w:highlight w:val="yellow"/>
          <w:u w:val="single"/>
        </w:rPr>
        <w:t xml:space="preserve"> of</w:t>
      </w:r>
      <w:r w:rsidRPr="00F37868">
        <w:rPr>
          <w:rFonts w:cs="Times New Roman"/>
          <w:b/>
          <w:u w:val="single"/>
        </w:rPr>
        <w:t xml:space="preserve"> </w:t>
      </w:r>
      <w:r w:rsidRPr="00F37868">
        <w:rPr>
          <w:rFonts w:cs="Times New Roman"/>
          <w:b/>
          <w:highlight w:val="yellow"/>
          <w:u w:val="single"/>
        </w:rPr>
        <w:t>carbon dioxide.</w:t>
      </w:r>
      <w:r w:rsidRPr="00F37868">
        <w:rPr>
          <w:rFonts w:cs="Times New Roman"/>
          <w:b/>
          <w:u w:val="single"/>
        </w:rPr>
        <w:t xml:space="preserve"> </w:t>
      </w:r>
      <w:r w:rsidRPr="00F37868">
        <w:rPr>
          <w:rFonts w:cs="Times New Roman"/>
          <w:sz w:val="14"/>
        </w:rPr>
        <w:t xml:space="preserve">Nuclear energy can power whole </w:t>
      </w:r>
      <w:proofErr w:type="spellStart"/>
      <w:r w:rsidRPr="00F37868">
        <w:rPr>
          <w:rFonts w:cs="Times New Roman"/>
          <w:sz w:val="14"/>
        </w:rPr>
        <w:t>civilisations</w:t>
      </w:r>
      <w:proofErr w:type="spellEnd"/>
      <w:r w:rsidRPr="00F37868">
        <w:rPr>
          <w:rFonts w:cs="Times New Roman"/>
          <w:sz w:val="14"/>
        </w:rPr>
        <w:t>, and produce waste streams that are trivial compared to the waste produced by fossil fuel combustion. There are technical means to dispose of this small amount of waste safely. However, nuclear does pose unique safety and proliferation concerns that must be addressed with strong and binding international standards and safeguards.</w:t>
      </w:r>
      <w:r w:rsidRPr="00F37868">
        <w:rPr>
          <w:rFonts w:cs="Times New Roman"/>
          <w:b/>
          <w:u w:val="single"/>
        </w:rPr>
        <w:t xml:space="preserve"> </w:t>
      </w:r>
      <w:r w:rsidRPr="00F37868">
        <w:rPr>
          <w:rFonts w:cs="Times New Roman"/>
          <w:b/>
          <w:highlight w:val="yellow"/>
          <w:u w:val="single"/>
        </w:rPr>
        <w:t>Most importantly for climate, nuclear produces no CO2 during power generation</w:t>
      </w:r>
      <w:r w:rsidRPr="00F37868">
        <w:rPr>
          <w:rFonts w:cs="Times New Roman"/>
          <w:b/>
          <w:u w:val="single"/>
        </w:rPr>
        <w:t xml:space="preserve">. </w:t>
      </w:r>
      <w:r w:rsidRPr="00F37868">
        <w:rPr>
          <w:rFonts w:cs="Times New Roman"/>
          <w:sz w:val="14"/>
        </w:rPr>
        <w:t xml:space="preserve">To solve the climate problem, policy must be based on facts and not on prejudice. </w:t>
      </w:r>
      <w:r w:rsidRPr="00F37868">
        <w:rPr>
          <w:rFonts w:cs="Times New Roman"/>
          <w:b/>
          <w:highlight w:val="yellow"/>
          <w:u w:val="single"/>
        </w:rPr>
        <w:t>The climate system cares about</w:t>
      </w:r>
      <w:r w:rsidRPr="00F37868">
        <w:rPr>
          <w:rFonts w:cs="Times New Roman"/>
          <w:b/>
          <w:u w:val="single"/>
        </w:rPr>
        <w:t xml:space="preserve"> </w:t>
      </w:r>
      <w:r w:rsidRPr="00F37868">
        <w:rPr>
          <w:rFonts w:cs="Times New Roman"/>
          <w:b/>
          <w:highlight w:val="yellow"/>
          <w:u w:val="single"/>
        </w:rPr>
        <w:t>greenhouse gas emissions – not about whether energy comes from renewable power or abundant nuclear power</w:t>
      </w:r>
      <w:r w:rsidRPr="00F37868">
        <w:rPr>
          <w:rFonts w:cs="Times New Roman"/>
          <w:sz w:val="14"/>
          <w:highlight w:val="yellow"/>
        </w:rPr>
        <w:t>.</w:t>
      </w:r>
      <w:r w:rsidRPr="00F37868">
        <w:rPr>
          <w:rFonts w:cs="Times New Roman"/>
          <w:sz w:val="14"/>
        </w:rPr>
        <w:t xml:space="preserve"> Some have argued that it is feasible to meet all of our energy needs with renewables.</w:t>
      </w:r>
      <w:r w:rsidRPr="00F37868">
        <w:rPr>
          <w:rFonts w:cs="Times New Roman"/>
          <w:b/>
          <w:u w:val="single"/>
        </w:rPr>
        <w:t xml:space="preserve"> </w:t>
      </w:r>
      <w:r w:rsidRPr="00F37868">
        <w:rPr>
          <w:rFonts w:cs="Times New Roman"/>
          <w:b/>
          <w:highlight w:val="yellow"/>
          <w:u w:val="single"/>
        </w:rPr>
        <w:t>The 100% renewable scenarios</w:t>
      </w:r>
      <w:r w:rsidRPr="00F37868">
        <w:rPr>
          <w:rFonts w:cs="Times New Roman"/>
          <w:b/>
          <w:u w:val="single"/>
        </w:rPr>
        <w:t xml:space="preserve"> </w:t>
      </w:r>
      <w:r w:rsidRPr="00F37868">
        <w:rPr>
          <w:rFonts w:cs="Times New Roman"/>
          <w:sz w:val="14"/>
        </w:rPr>
        <w:t>downplay or ignore the intermittency issue by making unrealistic technical assumptions, and</w:t>
      </w:r>
      <w:r w:rsidRPr="00F37868">
        <w:rPr>
          <w:rFonts w:cs="Times New Roman"/>
          <w:b/>
          <w:u w:val="single"/>
        </w:rPr>
        <w:t xml:space="preserve"> </w:t>
      </w:r>
      <w:r w:rsidRPr="00F37868">
        <w:rPr>
          <w:rFonts w:cs="Times New Roman"/>
          <w:b/>
          <w:highlight w:val="yellow"/>
          <w:u w:val="single"/>
        </w:rPr>
        <w:t>can contain high levels of biomass</w:t>
      </w:r>
      <w:r w:rsidRPr="00F37868">
        <w:rPr>
          <w:rFonts w:cs="Times New Roman"/>
          <w:b/>
          <w:u w:val="single"/>
        </w:rPr>
        <w:t xml:space="preserve"> </w:t>
      </w:r>
      <w:r w:rsidRPr="00F37868">
        <w:rPr>
          <w:rFonts w:cs="Times New Roman"/>
          <w:sz w:val="14"/>
        </w:rPr>
        <w:t>and hydroelectric power</w:t>
      </w:r>
      <w:r w:rsidRPr="00F37868">
        <w:rPr>
          <w:rFonts w:cs="Times New Roman"/>
          <w:b/>
          <w:u w:val="single"/>
        </w:rPr>
        <w:t xml:space="preserve"> </w:t>
      </w:r>
      <w:r w:rsidRPr="00F37868">
        <w:rPr>
          <w:rFonts w:cs="Times New Roman"/>
          <w:b/>
          <w:highlight w:val="yellow"/>
          <w:u w:val="single"/>
        </w:rPr>
        <w:t>at the expense of true sustainability</w:t>
      </w:r>
      <w:r w:rsidRPr="00F37868">
        <w:rPr>
          <w:rFonts w:cs="Times New Roman"/>
          <w:b/>
          <w:u w:val="single"/>
        </w:rPr>
        <w:t xml:space="preserve">. </w:t>
      </w:r>
      <w:r w:rsidRPr="00F37868">
        <w:rPr>
          <w:rFonts w:cs="Times New Roman"/>
          <w:sz w:val="14"/>
        </w:rPr>
        <w:t>Large amounts of nuclear power would make it much easier for solar and wind to close the energy gap.</w:t>
      </w:r>
    </w:p>
    <w:p w14:paraId="0EB2D331" w14:textId="7D5CBD10" w:rsidR="0038692B" w:rsidRPr="00F37868" w:rsidRDefault="0038692B" w:rsidP="0038692B">
      <w:pPr>
        <w:pStyle w:val="Heading3"/>
      </w:pPr>
      <w:r w:rsidRPr="00F37868">
        <w:lastRenderedPageBreak/>
        <w:t>Solves Coal Shift</w:t>
      </w:r>
    </w:p>
    <w:p w14:paraId="36670358" w14:textId="58F8D655" w:rsidR="00C90213" w:rsidRPr="00F37868" w:rsidRDefault="00C90213" w:rsidP="006C7320">
      <w:pPr>
        <w:pStyle w:val="Heading4"/>
      </w:pPr>
      <w:r w:rsidRPr="00F37868">
        <w:t xml:space="preserve">Nuclear power plants save the lives that would have been lost due to natural gas </w:t>
      </w:r>
      <w:r w:rsidR="006C7320" w:rsidRPr="00F37868">
        <w:t>or coal</w:t>
      </w:r>
      <w:r w:rsidRPr="00F37868">
        <w:t xml:space="preserve">. </w:t>
      </w:r>
    </w:p>
    <w:p w14:paraId="28F80FBA" w14:textId="4E4E25E9" w:rsidR="00C90213" w:rsidRPr="00F37868" w:rsidRDefault="00C90213" w:rsidP="006C7320">
      <w:pPr>
        <w:rPr>
          <w:rStyle w:val="Style13ptBold"/>
        </w:rPr>
      </w:pPr>
      <w:proofErr w:type="spellStart"/>
      <w:r w:rsidRPr="00F37868">
        <w:rPr>
          <w:rStyle w:val="Style13ptBold"/>
        </w:rPr>
        <w:t>Schrope</w:t>
      </w:r>
      <w:proofErr w:type="spellEnd"/>
      <w:r w:rsidRPr="00F37868">
        <w:rPr>
          <w:rStyle w:val="Style13ptBold"/>
        </w:rPr>
        <w:t xml:space="preserve"> </w:t>
      </w:r>
      <w:r w:rsidR="006C7320" w:rsidRPr="00F37868">
        <w:rPr>
          <w:rStyle w:val="Style13ptBold"/>
        </w:rPr>
        <w:t>13</w:t>
      </w:r>
    </w:p>
    <w:p w14:paraId="7F99D354" w14:textId="7A9C7512" w:rsidR="00C90213" w:rsidRPr="00F37868" w:rsidRDefault="00C90213" w:rsidP="006C7320">
      <w:r w:rsidRPr="00F37868">
        <w:t>(</w:t>
      </w:r>
      <w:proofErr w:type="spellStart"/>
      <w:r w:rsidRPr="00F37868">
        <w:t>Schrope</w:t>
      </w:r>
      <w:proofErr w:type="spellEnd"/>
      <w:r w:rsidRPr="00F37868">
        <w:t xml:space="preserve">, Mark. “Nuclear Plants Prevents More Deaths Than it Causes.” </w:t>
      </w:r>
      <w:proofErr w:type="gramStart"/>
      <w:r w:rsidRPr="00F37868">
        <w:t xml:space="preserve">Chemical and Engineering News; American Chemical </w:t>
      </w:r>
      <w:proofErr w:type="spellStart"/>
      <w:r w:rsidRPr="00F37868">
        <w:t>Societ</w:t>
      </w:r>
      <w:proofErr w:type="spellEnd"/>
      <w:r w:rsidRPr="00F37868">
        <w:t>.</w:t>
      </w:r>
      <w:proofErr w:type="gramEnd"/>
      <w:r w:rsidRPr="00F37868">
        <w:t xml:space="preserve"> 2013. </w:t>
      </w:r>
      <w:hyperlink r:id="rId14" w:history="1">
        <w:r w:rsidRPr="00F37868">
          <w:t>http://cen.acs.org/articles/91/web/2013/04/Nuclear-Power-Prevents-Deaths-Causes.html</w:t>
        </w:r>
      </w:hyperlink>
      <w:proofErr w:type="gramStart"/>
      <w:r w:rsidRPr="00F37868">
        <w:t xml:space="preserve"> )</w:t>
      </w:r>
      <w:proofErr w:type="gramEnd"/>
    </w:p>
    <w:p w14:paraId="27C6493F" w14:textId="5D435996" w:rsidR="00C90213" w:rsidRPr="00F37868" w:rsidRDefault="00C90213" w:rsidP="00C90213">
      <w:pPr>
        <w:rPr>
          <w:rFonts w:cs="Times New Roman"/>
          <w:sz w:val="14"/>
        </w:rPr>
      </w:pPr>
      <w:r w:rsidRPr="00F37868">
        <w:rPr>
          <w:rStyle w:val="Card0"/>
          <w:rFonts w:cs="Times New Roman"/>
          <w:highlight w:val="yellow"/>
        </w:rPr>
        <w:t>Using nuclear power in place of fossil-fuel energy sources</w:t>
      </w:r>
      <w:r w:rsidRPr="00F37868">
        <w:rPr>
          <w:rFonts w:cs="Times New Roman"/>
          <w:sz w:val="14"/>
        </w:rPr>
        <w:t xml:space="preserve">, </w:t>
      </w:r>
      <w:r w:rsidRPr="00F37868">
        <w:rPr>
          <w:rStyle w:val="SmallText0"/>
          <w:rFonts w:cs="Times New Roman"/>
          <w:sz w:val="14"/>
          <w:szCs w:val="22"/>
        </w:rPr>
        <w:t>such as coal, has</w:t>
      </w:r>
      <w:r w:rsidRPr="00F37868">
        <w:rPr>
          <w:rFonts w:cs="Times New Roman"/>
          <w:sz w:val="14"/>
        </w:rPr>
        <w:t xml:space="preserve"> </w:t>
      </w:r>
      <w:r w:rsidRPr="00F37868">
        <w:rPr>
          <w:rStyle w:val="Card0"/>
          <w:rFonts w:cs="Times New Roman"/>
          <w:highlight w:val="yellow"/>
        </w:rPr>
        <w:t>prevented</w:t>
      </w:r>
      <w:r w:rsidRPr="00F37868">
        <w:rPr>
          <w:rFonts w:cs="Times New Roman"/>
          <w:sz w:val="14"/>
        </w:rPr>
        <w:t xml:space="preserve"> </w:t>
      </w:r>
      <w:r w:rsidRPr="00F37868">
        <w:rPr>
          <w:rStyle w:val="SmallText0"/>
          <w:rFonts w:cs="Times New Roman"/>
          <w:sz w:val="14"/>
          <w:szCs w:val="22"/>
        </w:rPr>
        <w:t xml:space="preserve">some </w:t>
      </w:r>
      <w:r w:rsidRPr="00F37868">
        <w:rPr>
          <w:rStyle w:val="Card0"/>
          <w:rFonts w:cs="Times New Roman"/>
          <w:highlight w:val="yellow"/>
        </w:rPr>
        <w:t>1.8 million</w:t>
      </w:r>
      <w:r w:rsidRPr="00F37868">
        <w:rPr>
          <w:rFonts w:cs="Times New Roman"/>
          <w:sz w:val="14"/>
        </w:rPr>
        <w:t xml:space="preserve"> </w:t>
      </w:r>
      <w:r w:rsidRPr="00F37868">
        <w:rPr>
          <w:rStyle w:val="SmallText0"/>
          <w:rFonts w:cs="Times New Roman"/>
          <w:sz w:val="14"/>
          <w:szCs w:val="22"/>
        </w:rPr>
        <w:t>air pollution-related</w:t>
      </w:r>
      <w:r w:rsidRPr="00F37868">
        <w:rPr>
          <w:rFonts w:cs="Times New Roman"/>
          <w:sz w:val="14"/>
        </w:rPr>
        <w:t xml:space="preserve"> </w:t>
      </w:r>
      <w:r w:rsidRPr="00F37868">
        <w:rPr>
          <w:rStyle w:val="Card0"/>
          <w:rFonts w:cs="Times New Roman"/>
          <w:highlight w:val="yellow"/>
        </w:rPr>
        <w:t>deaths</w:t>
      </w:r>
      <w:r w:rsidRPr="00F37868">
        <w:rPr>
          <w:rStyle w:val="Card0"/>
          <w:rFonts w:cs="Times New Roman"/>
        </w:rPr>
        <w:t xml:space="preserve"> </w:t>
      </w:r>
      <w:r w:rsidRPr="00F37868">
        <w:rPr>
          <w:rStyle w:val="SmallText0"/>
          <w:rFonts w:cs="Times New Roman"/>
          <w:sz w:val="14"/>
          <w:szCs w:val="22"/>
        </w:rPr>
        <w:t>globally</w:t>
      </w:r>
      <w:r w:rsidRPr="00F37868">
        <w:rPr>
          <w:rFonts w:cs="Times New Roman"/>
          <w:sz w:val="14"/>
        </w:rPr>
        <w:t xml:space="preserve"> </w:t>
      </w:r>
      <w:r w:rsidRPr="00F37868">
        <w:rPr>
          <w:rStyle w:val="Card0"/>
          <w:rFonts w:cs="Times New Roman"/>
          <w:highlight w:val="yellow"/>
        </w:rPr>
        <w:t>and could save millions</w:t>
      </w:r>
      <w:r w:rsidRPr="00F37868">
        <w:rPr>
          <w:rStyle w:val="SmallText0"/>
          <w:rFonts w:cs="Times New Roman"/>
          <w:sz w:val="14"/>
          <w:szCs w:val="22"/>
        </w:rPr>
        <w:t xml:space="preserve"> of</w:t>
      </w:r>
      <w:r w:rsidRPr="00F37868">
        <w:rPr>
          <w:rFonts w:cs="Times New Roman"/>
          <w:sz w:val="14"/>
        </w:rPr>
        <w:t xml:space="preserve"> </w:t>
      </w:r>
      <w:r w:rsidRPr="00F37868">
        <w:rPr>
          <w:rStyle w:val="Card0"/>
          <w:rFonts w:cs="Times New Roman"/>
          <w:highlight w:val="yellow"/>
        </w:rPr>
        <w:t>more</w:t>
      </w:r>
      <w:r w:rsidRPr="00F37868">
        <w:rPr>
          <w:rFonts w:cs="Times New Roman"/>
          <w:sz w:val="14"/>
        </w:rPr>
        <w:t xml:space="preserve"> </w:t>
      </w:r>
      <w:r w:rsidRPr="00F37868">
        <w:rPr>
          <w:rStyle w:val="SmallText0"/>
          <w:rFonts w:cs="Times New Roman"/>
          <w:sz w:val="14"/>
          <w:szCs w:val="22"/>
        </w:rPr>
        <w:t>lives in coming decades, concludes a study. The researchers also find that</w:t>
      </w:r>
      <w:r w:rsidRPr="00F37868">
        <w:rPr>
          <w:rFonts w:cs="Times New Roman"/>
          <w:sz w:val="14"/>
        </w:rPr>
        <w:t xml:space="preserve"> </w:t>
      </w:r>
      <w:r w:rsidRPr="00F37868">
        <w:rPr>
          <w:rStyle w:val="Card0"/>
          <w:rFonts w:cs="Times New Roman"/>
          <w:highlight w:val="yellow"/>
        </w:rPr>
        <w:t>nuclear energy prevents emissions of huge quantities of greenhouse gases</w:t>
      </w:r>
      <w:r w:rsidRPr="00F37868">
        <w:rPr>
          <w:rFonts w:cs="Times New Roman"/>
          <w:sz w:val="14"/>
        </w:rPr>
        <w:t xml:space="preserve">. </w:t>
      </w:r>
      <w:r w:rsidRPr="00F37868">
        <w:rPr>
          <w:rStyle w:val="SmallText0"/>
          <w:rFonts w:cs="Times New Roman"/>
          <w:sz w:val="14"/>
          <w:szCs w:val="22"/>
        </w:rPr>
        <w:t>These estimates help make the case that policymakers should continue to rely on and expand nuclear power in place of fossil fuels to mitigate climate change, the authors say (Environ. Sci. Technol., DOI</w:t>
      </w:r>
      <w:proofErr w:type="gramStart"/>
      <w:r w:rsidRPr="00F37868">
        <w:rPr>
          <w:rStyle w:val="SmallText0"/>
          <w:rFonts w:cs="Times New Roman"/>
          <w:sz w:val="14"/>
          <w:szCs w:val="22"/>
        </w:rPr>
        <w:t>:10.1021</w:t>
      </w:r>
      <w:proofErr w:type="gramEnd"/>
      <w:r w:rsidRPr="00F37868">
        <w:rPr>
          <w:rStyle w:val="SmallText0"/>
          <w:rFonts w:cs="Times New Roman"/>
          <w:sz w:val="14"/>
          <w:szCs w:val="22"/>
        </w:rPr>
        <w:t>/es3051197). In the wake of the 2011 Fukushima nuclear disaster in Japan, critics of nuclear power have questioned how heavily the world should rely on the energy source, due to possible risks it poses to the environment and human health. “I was very disturbed by all the negative and in many cases unfounded hysteria regarding nuclear power after the Fukushima accident,” says report coauthor </w:t>
      </w:r>
      <w:hyperlink r:id="rId15" w:tooltip="Pushker A. Kharecha" w:history="1">
        <w:proofErr w:type="spellStart"/>
        <w:r w:rsidRPr="00F37868">
          <w:rPr>
            <w:rStyle w:val="SmallText0"/>
            <w:rFonts w:cs="Times New Roman"/>
            <w:sz w:val="14"/>
            <w:szCs w:val="22"/>
          </w:rPr>
          <w:t>Pushker</w:t>
        </w:r>
        <w:proofErr w:type="spellEnd"/>
        <w:r w:rsidRPr="00F37868">
          <w:rPr>
            <w:rStyle w:val="SmallText0"/>
            <w:rFonts w:cs="Times New Roman"/>
            <w:sz w:val="14"/>
            <w:szCs w:val="22"/>
          </w:rPr>
          <w:t xml:space="preserve"> A. </w:t>
        </w:r>
        <w:proofErr w:type="spellStart"/>
        <w:r w:rsidRPr="00F37868">
          <w:rPr>
            <w:rStyle w:val="SmallText0"/>
            <w:rFonts w:cs="Times New Roman"/>
            <w:sz w:val="14"/>
            <w:szCs w:val="22"/>
          </w:rPr>
          <w:t>Kharecha</w:t>
        </w:r>
        <w:proofErr w:type="spellEnd"/>
      </w:hyperlink>
      <w:r w:rsidRPr="00F37868">
        <w:rPr>
          <w:rStyle w:val="SmallText0"/>
          <w:rFonts w:cs="Times New Roman"/>
          <w:sz w:val="14"/>
          <w:szCs w:val="22"/>
        </w:rPr>
        <w:t xml:space="preserve">, a climate scientist at NASA’s Goddard Institute for Space Studies, in New York. Working with Goddard’s James E. Hansen, </w:t>
      </w:r>
      <w:proofErr w:type="spellStart"/>
      <w:r w:rsidRPr="00F37868">
        <w:rPr>
          <w:rStyle w:val="SmallText0"/>
          <w:rFonts w:cs="Times New Roman"/>
          <w:sz w:val="14"/>
          <w:szCs w:val="22"/>
        </w:rPr>
        <w:t>Kharecha</w:t>
      </w:r>
      <w:proofErr w:type="spellEnd"/>
      <w:r w:rsidRPr="00F37868">
        <w:rPr>
          <w:rStyle w:val="SmallText0"/>
          <w:rFonts w:cs="Times New Roman"/>
          <w:sz w:val="14"/>
          <w:szCs w:val="22"/>
        </w:rPr>
        <w:t xml:space="preserve"> set out to explore the benefits of nuclear power. The pair specifically wanted to look at nuclear power’s advantages over fossil fuels in terms of reducing air pollution and greenhouse gas emissions. </w:t>
      </w:r>
      <w:proofErr w:type="spellStart"/>
      <w:r w:rsidRPr="00F37868">
        <w:rPr>
          <w:rStyle w:val="SmallText0"/>
          <w:rFonts w:cs="Times New Roman"/>
          <w:sz w:val="14"/>
          <w:szCs w:val="22"/>
        </w:rPr>
        <w:t>Kharecha</w:t>
      </w:r>
      <w:proofErr w:type="spellEnd"/>
      <w:r w:rsidRPr="00F37868">
        <w:rPr>
          <w:rStyle w:val="SmallText0"/>
          <w:rFonts w:cs="Times New Roman"/>
          <w:sz w:val="14"/>
          <w:szCs w:val="22"/>
        </w:rPr>
        <w:t xml:space="preserve"> was surprised to find no broad studies on preventable deaths that could be attributed to nuclear power’s pollution savings. But he did find data from a 2007 study on the average number of deaths per unit of energy generated with fossil fuels and nuclear power (Lancet, DOI</w:t>
      </w:r>
      <w:proofErr w:type="gramStart"/>
      <w:r w:rsidRPr="00F37868">
        <w:rPr>
          <w:rStyle w:val="SmallText0"/>
          <w:rFonts w:cs="Times New Roman"/>
          <w:sz w:val="14"/>
          <w:szCs w:val="22"/>
        </w:rPr>
        <w:t>:10.1016</w:t>
      </w:r>
      <w:proofErr w:type="gramEnd"/>
      <w:r w:rsidRPr="00F37868">
        <w:rPr>
          <w:rStyle w:val="SmallText0"/>
          <w:rFonts w:cs="Times New Roman"/>
          <w:sz w:val="14"/>
          <w:szCs w:val="22"/>
        </w:rPr>
        <w:t xml:space="preserve">/S0140-6736(07)61253-7). These estimates </w:t>
      </w:r>
      <w:r w:rsidRPr="00F37868">
        <w:rPr>
          <w:rStyle w:val="Card0"/>
          <w:rFonts w:cs="Times New Roman"/>
          <w:highlight w:val="yellow"/>
        </w:rPr>
        <w:t>include</w:t>
      </w:r>
      <w:r w:rsidRPr="00F37868">
        <w:rPr>
          <w:rStyle w:val="Card0"/>
          <w:rFonts w:cs="Times New Roman"/>
        </w:rPr>
        <w:t xml:space="preserve"> </w:t>
      </w:r>
      <w:r w:rsidRPr="00F37868">
        <w:rPr>
          <w:rStyle w:val="Card0"/>
          <w:rFonts w:cs="Times New Roman"/>
          <w:highlight w:val="yellow"/>
        </w:rPr>
        <w:t>deaths related to all aspects of each energy source from mining the necessary natural resources to power generation</w:t>
      </w:r>
      <w:r w:rsidRPr="00F37868">
        <w:rPr>
          <w:rFonts w:cs="Times New Roman"/>
          <w:sz w:val="14"/>
        </w:rPr>
        <w:t xml:space="preserve">. </w:t>
      </w:r>
      <w:r w:rsidRPr="00F37868">
        <w:rPr>
          <w:rStyle w:val="SmallText0"/>
          <w:rFonts w:cs="Times New Roman"/>
          <w:sz w:val="14"/>
          <w:szCs w:val="22"/>
        </w:rPr>
        <w:t>For example</w:t>
      </w:r>
      <w:r w:rsidRPr="00F37868">
        <w:rPr>
          <w:rFonts w:cs="Times New Roman"/>
          <w:sz w:val="14"/>
        </w:rPr>
        <w:t xml:space="preserve">, </w:t>
      </w:r>
      <w:r w:rsidRPr="00F37868">
        <w:rPr>
          <w:rStyle w:val="Card0"/>
          <w:rFonts w:cs="Times New Roman"/>
          <w:highlight w:val="yellow"/>
        </w:rPr>
        <w:t>the data took into account chronic bronchitis among coal miners and air pollution-related conditions</w:t>
      </w:r>
      <w:r w:rsidRPr="00F37868">
        <w:rPr>
          <w:rFonts w:cs="Times New Roman"/>
          <w:sz w:val="14"/>
        </w:rPr>
        <w:t xml:space="preserve"> </w:t>
      </w:r>
      <w:r w:rsidRPr="00F37868">
        <w:rPr>
          <w:rStyle w:val="SmallText0"/>
          <w:rFonts w:cs="Times New Roman"/>
          <w:sz w:val="14"/>
          <w:szCs w:val="22"/>
        </w:rPr>
        <w:t>among the public,</w:t>
      </w:r>
      <w:r w:rsidRPr="00F37868">
        <w:rPr>
          <w:rFonts w:cs="Times New Roman"/>
          <w:sz w:val="14"/>
        </w:rPr>
        <w:t xml:space="preserve"> </w:t>
      </w:r>
      <w:r w:rsidRPr="00F37868">
        <w:rPr>
          <w:rStyle w:val="Card0"/>
          <w:rFonts w:cs="Times New Roman"/>
          <w:highlight w:val="yellow"/>
        </w:rPr>
        <w:t>including lung cancer</w:t>
      </w:r>
      <w:r w:rsidRPr="00F37868">
        <w:rPr>
          <w:rStyle w:val="SmallText0"/>
          <w:rFonts w:cs="Times New Roman"/>
          <w:sz w:val="14"/>
          <w:szCs w:val="22"/>
        </w:rPr>
        <w:t>. The NASA researchers combined this information with historical energy generation data to estimate how many deaths would have been caused if fossil-fuel burning was used instead of nuclear power generation</w:t>
      </w:r>
      <w:r w:rsidRPr="00F37868">
        <w:rPr>
          <w:rFonts w:cs="Times New Roman"/>
          <w:sz w:val="14"/>
        </w:rPr>
        <w:t xml:space="preserve"> </w:t>
      </w:r>
      <w:r w:rsidRPr="00F37868">
        <w:rPr>
          <w:rStyle w:val="Card0"/>
          <w:rFonts w:cs="Times New Roman"/>
          <w:highlight w:val="yellow"/>
        </w:rPr>
        <w:t>from 1971 to 2009</w:t>
      </w:r>
      <w:r w:rsidRPr="00F37868">
        <w:rPr>
          <w:rStyle w:val="Card0"/>
          <w:rFonts w:cs="Times New Roman"/>
        </w:rPr>
        <w:t>.</w:t>
      </w:r>
      <w:r w:rsidRPr="00F37868">
        <w:rPr>
          <w:rFonts w:cs="Times New Roman"/>
          <w:sz w:val="14"/>
        </w:rPr>
        <w:t xml:space="preserve"> </w:t>
      </w:r>
      <w:r w:rsidRPr="00F37868">
        <w:rPr>
          <w:rStyle w:val="SmallText0"/>
          <w:rFonts w:cs="Times New Roman"/>
          <w:sz w:val="14"/>
          <w:szCs w:val="22"/>
        </w:rPr>
        <w:t xml:space="preserve">They similarly estimated that the use of </w:t>
      </w:r>
      <w:r w:rsidRPr="00F37868">
        <w:rPr>
          <w:rStyle w:val="Card0"/>
          <w:rFonts w:cs="Times New Roman"/>
          <w:highlight w:val="yellow"/>
        </w:rPr>
        <w:t>nuclear power over that time only caused 5,000</w:t>
      </w:r>
      <w:r w:rsidRPr="00F37868">
        <w:rPr>
          <w:rFonts w:cs="Times New Roman"/>
          <w:sz w:val="14"/>
        </w:rPr>
        <w:t xml:space="preserve"> </w:t>
      </w:r>
      <w:r w:rsidRPr="00F37868">
        <w:rPr>
          <w:rStyle w:val="SmallText0"/>
          <w:rFonts w:cs="Times New Roman"/>
          <w:sz w:val="14"/>
          <w:szCs w:val="22"/>
        </w:rPr>
        <w:t xml:space="preserve">or so </w:t>
      </w:r>
      <w:r w:rsidRPr="00F37868">
        <w:rPr>
          <w:rStyle w:val="Card0"/>
          <w:rFonts w:cs="Times New Roman"/>
          <w:highlight w:val="yellow"/>
        </w:rPr>
        <w:t>deaths</w:t>
      </w:r>
      <w:r w:rsidRPr="00F37868">
        <w:rPr>
          <w:rStyle w:val="Card0"/>
          <w:rFonts w:cs="Times New Roman"/>
        </w:rPr>
        <w:t>,</w:t>
      </w:r>
      <w:r w:rsidRPr="00F37868">
        <w:rPr>
          <w:rFonts w:cs="Times New Roman"/>
          <w:sz w:val="14"/>
        </w:rPr>
        <w:t xml:space="preserve"> </w:t>
      </w:r>
      <w:r w:rsidRPr="00F37868">
        <w:rPr>
          <w:rStyle w:val="SmallText0"/>
          <w:rFonts w:cs="Times New Roman"/>
          <w:sz w:val="14"/>
          <w:szCs w:val="22"/>
        </w:rPr>
        <w:t xml:space="preserve">such as cancer deaths from radiation fallout and worker accidents. Comparing those two estimates, </w:t>
      </w:r>
      <w:proofErr w:type="spellStart"/>
      <w:r w:rsidRPr="00F37868">
        <w:rPr>
          <w:rStyle w:val="SmallText0"/>
          <w:rFonts w:cs="Times New Roman"/>
          <w:sz w:val="14"/>
          <w:szCs w:val="22"/>
        </w:rPr>
        <w:t>Kharecha</w:t>
      </w:r>
      <w:proofErr w:type="spellEnd"/>
      <w:r w:rsidRPr="00F37868">
        <w:rPr>
          <w:rStyle w:val="SmallText0"/>
          <w:rFonts w:cs="Times New Roman"/>
          <w:sz w:val="14"/>
          <w:szCs w:val="22"/>
        </w:rPr>
        <w:t xml:space="preserve"> and Hansen came up with the 1.8 million </w:t>
      </w:r>
      <w:proofErr w:type="gramStart"/>
      <w:r w:rsidRPr="00F37868">
        <w:rPr>
          <w:rStyle w:val="SmallText0"/>
          <w:rFonts w:cs="Times New Roman"/>
          <w:sz w:val="14"/>
          <w:szCs w:val="22"/>
        </w:rPr>
        <w:t>figure</w:t>
      </w:r>
      <w:proofErr w:type="gramEnd"/>
      <w:r w:rsidRPr="00F37868">
        <w:rPr>
          <w:rStyle w:val="SmallText0"/>
          <w:rFonts w:cs="Times New Roman"/>
          <w:sz w:val="14"/>
          <w:szCs w:val="22"/>
        </w:rPr>
        <w:t>. They next estimated the total number of deaths that could be prevented through nuclear power over the next four decades using available estimates of future nuclear use.</w:t>
      </w:r>
      <w:r w:rsidRPr="00F37868">
        <w:rPr>
          <w:rFonts w:cs="Times New Roman"/>
          <w:sz w:val="14"/>
        </w:rPr>
        <w:t xml:space="preserve"> </w:t>
      </w:r>
      <w:r w:rsidRPr="00F37868">
        <w:rPr>
          <w:rStyle w:val="Card0"/>
          <w:rFonts w:cs="Times New Roman"/>
          <w:highlight w:val="yellow"/>
        </w:rPr>
        <w:t>Replacing all</w:t>
      </w:r>
      <w:r w:rsidRPr="00F37868">
        <w:rPr>
          <w:rFonts w:cs="Times New Roman"/>
          <w:sz w:val="14"/>
        </w:rPr>
        <w:t xml:space="preserve"> </w:t>
      </w:r>
      <w:r w:rsidRPr="00F37868">
        <w:rPr>
          <w:rStyle w:val="SmallText0"/>
          <w:rFonts w:cs="Times New Roman"/>
          <w:sz w:val="14"/>
          <w:szCs w:val="22"/>
        </w:rPr>
        <w:t>forecasted</w:t>
      </w:r>
      <w:r w:rsidRPr="00F37868">
        <w:rPr>
          <w:rFonts w:cs="Times New Roman"/>
          <w:sz w:val="14"/>
        </w:rPr>
        <w:t xml:space="preserve"> </w:t>
      </w:r>
      <w:r w:rsidRPr="00F37868">
        <w:rPr>
          <w:rStyle w:val="Card0"/>
          <w:rFonts w:cs="Times New Roman"/>
          <w:highlight w:val="yellow"/>
        </w:rPr>
        <w:t>nuclear power use until 2050 with natural gas would cause an additional 420,000 deaths</w:t>
      </w:r>
      <w:r w:rsidRPr="00F37868">
        <w:rPr>
          <w:rFonts w:cs="Times New Roman"/>
          <w:sz w:val="14"/>
          <w:highlight w:val="yellow"/>
        </w:rPr>
        <w:t xml:space="preserve">, </w:t>
      </w:r>
      <w:r w:rsidRPr="00F37868">
        <w:rPr>
          <w:rStyle w:val="Card0"/>
          <w:rFonts w:cs="Times New Roman"/>
          <w:highlight w:val="yellow"/>
        </w:rPr>
        <w:t>whereas swapping it with coal</w:t>
      </w:r>
      <w:r w:rsidRPr="00F37868">
        <w:rPr>
          <w:rFonts w:cs="Times New Roman"/>
          <w:sz w:val="14"/>
        </w:rPr>
        <w:t xml:space="preserve">, </w:t>
      </w:r>
      <w:r w:rsidRPr="00F37868">
        <w:rPr>
          <w:rStyle w:val="SmallText0"/>
          <w:rFonts w:cs="Times New Roman"/>
          <w:sz w:val="14"/>
          <w:szCs w:val="22"/>
        </w:rPr>
        <w:t>which produces significantly more pollution than gas,</w:t>
      </w:r>
      <w:r w:rsidRPr="00F37868">
        <w:rPr>
          <w:rFonts w:cs="Times New Roman"/>
          <w:sz w:val="14"/>
        </w:rPr>
        <w:t xml:space="preserve"> </w:t>
      </w:r>
      <w:r w:rsidRPr="00F37868">
        <w:rPr>
          <w:rStyle w:val="Card0"/>
          <w:rFonts w:cs="Times New Roman"/>
          <w:highlight w:val="yellow"/>
        </w:rPr>
        <w:t>would mean about 7 million</w:t>
      </w:r>
      <w:r w:rsidRPr="00F37868">
        <w:rPr>
          <w:rStyle w:val="Card0"/>
          <w:rFonts w:cs="Times New Roman"/>
        </w:rPr>
        <w:t xml:space="preserve"> </w:t>
      </w:r>
      <w:r w:rsidRPr="00F37868">
        <w:rPr>
          <w:rStyle w:val="SmallText0"/>
          <w:rFonts w:cs="Times New Roman"/>
          <w:sz w:val="14"/>
          <w:szCs w:val="22"/>
        </w:rPr>
        <w:t xml:space="preserve">additional </w:t>
      </w:r>
      <w:r w:rsidRPr="00F37868">
        <w:rPr>
          <w:rStyle w:val="Card0"/>
          <w:rFonts w:cs="Times New Roman"/>
          <w:highlight w:val="yellow"/>
        </w:rPr>
        <w:t>deaths.</w:t>
      </w:r>
      <w:r w:rsidRPr="00F37868">
        <w:rPr>
          <w:rFonts w:cs="Times New Roman"/>
          <w:sz w:val="14"/>
        </w:rPr>
        <w:t xml:space="preserve"> </w:t>
      </w:r>
      <w:r w:rsidRPr="00F37868">
        <w:rPr>
          <w:rStyle w:val="SmallText0"/>
          <w:rFonts w:cs="Times New Roman"/>
          <w:sz w:val="14"/>
          <w:szCs w:val="22"/>
        </w:rPr>
        <w:t xml:space="preserve">The study focused strictly on deaths, not long-term health issues that might shorten lives, and the authors did not attempt to estimate potential deaths tied to climate change. Finally the pair compared carbon emissions from nuclear power to fossil fuel sources. They calculated that if coal or natural gas power had replaced nuclear energy from 1971 to 2009, the equivalent of an additional 64 </w:t>
      </w:r>
      <w:proofErr w:type="spellStart"/>
      <w:r w:rsidRPr="00F37868">
        <w:rPr>
          <w:rStyle w:val="SmallText0"/>
          <w:rFonts w:cs="Times New Roman"/>
          <w:sz w:val="14"/>
          <w:szCs w:val="22"/>
        </w:rPr>
        <w:t>gigatons</w:t>
      </w:r>
      <w:proofErr w:type="spellEnd"/>
      <w:r w:rsidRPr="00F37868">
        <w:rPr>
          <w:rStyle w:val="SmallText0"/>
          <w:rFonts w:cs="Times New Roman"/>
          <w:sz w:val="14"/>
          <w:szCs w:val="22"/>
        </w:rPr>
        <w:t xml:space="preserve"> of carbon would have reached the atmosphere. Looking forward, switching out nuclear for coal or natural gas power would lead to the release of 80 to 240 </w:t>
      </w:r>
      <w:proofErr w:type="spellStart"/>
      <w:r w:rsidRPr="00F37868">
        <w:rPr>
          <w:rStyle w:val="SmallText0"/>
          <w:rFonts w:cs="Times New Roman"/>
          <w:sz w:val="14"/>
          <w:szCs w:val="22"/>
        </w:rPr>
        <w:t>gigatons</w:t>
      </w:r>
      <w:proofErr w:type="spellEnd"/>
      <w:r w:rsidRPr="00F37868">
        <w:rPr>
          <w:rStyle w:val="SmallText0"/>
          <w:rFonts w:cs="Times New Roman"/>
          <w:sz w:val="14"/>
          <w:szCs w:val="22"/>
        </w:rPr>
        <w:t xml:space="preserve"> of additional carbon by 2050. By comparison, previous climate studies suggest that the total allowable emissions between now and 2050 are about 500 </w:t>
      </w:r>
      <w:proofErr w:type="spellStart"/>
      <w:r w:rsidRPr="00F37868">
        <w:rPr>
          <w:rStyle w:val="SmallText0"/>
          <w:rFonts w:cs="Times New Roman"/>
          <w:sz w:val="14"/>
          <w:szCs w:val="22"/>
        </w:rPr>
        <w:t>gigatons</w:t>
      </w:r>
      <w:proofErr w:type="spellEnd"/>
      <w:r w:rsidRPr="00F37868">
        <w:rPr>
          <w:rStyle w:val="SmallText0"/>
          <w:rFonts w:cs="Times New Roman"/>
          <w:sz w:val="14"/>
          <w:szCs w:val="22"/>
        </w:rPr>
        <w:t xml:space="preserve"> of carbon. This level of emissions would keep atmospheric CO2concentrations </w:t>
      </w:r>
      <w:proofErr w:type="gramStart"/>
      <w:r w:rsidRPr="00F37868">
        <w:rPr>
          <w:rStyle w:val="SmallText0"/>
          <w:rFonts w:cs="Times New Roman"/>
          <w:sz w:val="14"/>
          <w:szCs w:val="22"/>
        </w:rPr>
        <w:t>around 350 ppm, which would avoid detrimental warming</w:t>
      </w:r>
      <w:proofErr w:type="gramEnd"/>
      <w:r w:rsidRPr="00F37868">
        <w:rPr>
          <w:rFonts w:cs="Times New Roman"/>
          <w:sz w:val="14"/>
        </w:rPr>
        <w:t>.</w:t>
      </w:r>
    </w:p>
    <w:p w14:paraId="69CE0CD7" w14:textId="727967AA" w:rsidR="0038692B" w:rsidRPr="00F37868" w:rsidRDefault="0038692B" w:rsidP="0038692B">
      <w:pPr>
        <w:pStyle w:val="Heading3"/>
      </w:pPr>
      <w:r w:rsidRPr="00F37868">
        <w:lastRenderedPageBreak/>
        <w:t>Solves Econ</w:t>
      </w:r>
    </w:p>
    <w:p w14:paraId="540064B4" w14:textId="77777777" w:rsidR="00C90213" w:rsidRPr="00F37868" w:rsidRDefault="00C90213" w:rsidP="006C7320">
      <w:pPr>
        <w:pStyle w:val="Heading4"/>
      </w:pPr>
      <w:r w:rsidRPr="00F37868">
        <w:t xml:space="preserve">Reprocessing nuclear waste saves an exorbitant amount of money annually. </w:t>
      </w:r>
    </w:p>
    <w:p w14:paraId="2E24256F" w14:textId="7BD0C01B" w:rsidR="00C90213" w:rsidRPr="00F37868" w:rsidRDefault="00C90213" w:rsidP="00C90213">
      <w:pPr>
        <w:rPr>
          <w:rStyle w:val="Style13ptBold"/>
        </w:rPr>
      </w:pPr>
      <w:r w:rsidRPr="00F37868">
        <w:rPr>
          <w:rStyle w:val="Style13ptBold"/>
        </w:rPr>
        <w:t xml:space="preserve">Berry and </w:t>
      </w:r>
      <w:proofErr w:type="spellStart"/>
      <w:r w:rsidRPr="00F37868">
        <w:rPr>
          <w:rStyle w:val="Style13ptBold"/>
        </w:rPr>
        <w:t>Tolley</w:t>
      </w:r>
      <w:proofErr w:type="spellEnd"/>
      <w:r w:rsidRPr="00F37868">
        <w:rPr>
          <w:rStyle w:val="Style13ptBold"/>
        </w:rPr>
        <w:t xml:space="preserve"> </w:t>
      </w:r>
      <w:r w:rsidR="006C7320" w:rsidRPr="00F37868">
        <w:rPr>
          <w:rStyle w:val="Style13ptBold"/>
        </w:rPr>
        <w:t>10</w:t>
      </w:r>
    </w:p>
    <w:p w14:paraId="5698FBD2" w14:textId="320E4794" w:rsidR="00C90213" w:rsidRPr="00F37868" w:rsidRDefault="00C90213" w:rsidP="00C90213">
      <w:pPr>
        <w:rPr>
          <w:rFonts w:cs="Times New Roman"/>
          <w:sz w:val="10"/>
          <w:szCs w:val="10"/>
        </w:rPr>
      </w:pPr>
      <w:r w:rsidRPr="00F37868">
        <w:rPr>
          <w:rStyle w:val="smalltext"/>
          <w:rFonts w:cs="Times New Roman"/>
        </w:rPr>
        <w:t xml:space="preserve">(Professors R. Stephen Berry and George S. </w:t>
      </w:r>
      <w:proofErr w:type="spellStart"/>
      <w:r w:rsidRPr="00F37868">
        <w:rPr>
          <w:rStyle w:val="smalltext"/>
          <w:rFonts w:cs="Times New Roman"/>
        </w:rPr>
        <w:t>Tolley</w:t>
      </w:r>
      <w:proofErr w:type="spellEnd"/>
      <w:r w:rsidRPr="00F37868">
        <w:rPr>
          <w:rStyle w:val="smalltext"/>
          <w:rFonts w:cs="Times New Roman"/>
        </w:rPr>
        <w:t xml:space="preserve">. “Nuclear Fuel Reprocessing: Future Prospects and Viability.” 2010. </w:t>
      </w:r>
      <w:hyperlink r:id="rId16" w:history="1">
        <w:r w:rsidRPr="00F37868">
          <w:rPr>
            <w:rStyle w:val="smalltext"/>
            <w:rFonts w:cs="Times New Roman"/>
          </w:rPr>
          <w:t>http://franke.uchicago.edu/bigproblems/Team7-1210.pdf</w:t>
        </w:r>
      </w:hyperlink>
      <w:proofErr w:type="gramStart"/>
      <w:r w:rsidRPr="00F37868">
        <w:rPr>
          <w:rStyle w:val="smalltext"/>
          <w:rFonts w:cs="Times New Roman"/>
        </w:rPr>
        <w:t xml:space="preserve"> )</w:t>
      </w:r>
      <w:proofErr w:type="gramEnd"/>
    </w:p>
    <w:p w14:paraId="520A642A" w14:textId="69385B2A" w:rsidR="00C90213" w:rsidRPr="00F37868" w:rsidRDefault="00C90213" w:rsidP="00C90213">
      <w:pPr>
        <w:rPr>
          <w:rFonts w:cs="Times New Roman"/>
          <w:b/>
          <w:u w:val="single"/>
        </w:rPr>
      </w:pPr>
      <w:r w:rsidRPr="00F37868">
        <w:rPr>
          <w:rFonts w:cs="Times New Roman"/>
          <w:b/>
          <w:highlight w:val="yellow"/>
          <w:u w:val="single"/>
        </w:rPr>
        <w:t>Reprocessing decreases the amount of nuclear waste that needs to be stored</w:t>
      </w:r>
      <w:r w:rsidRPr="00F37868">
        <w:rPr>
          <w:rStyle w:val="smalltext"/>
          <w:rFonts w:cs="Times New Roman"/>
          <w:sz w:val="14"/>
          <w:szCs w:val="22"/>
        </w:rPr>
        <w:t>, so</w:t>
      </w:r>
      <w:r w:rsidRPr="00F37868">
        <w:rPr>
          <w:rFonts w:cs="Times New Roman"/>
          <w:sz w:val="14"/>
        </w:rPr>
        <w:t xml:space="preserve"> </w:t>
      </w:r>
      <w:r w:rsidRPr="00F37868">
        <w:rPr>
          <w:rStyle w:val="card"/>
          <w:rFonts w:cs="Times New Roman"/>
          <w:highlight w:val="yellow"/>
        </w:rPr>
        <w:t>the main benefit of reprocessing is the amount of storage saved</w:t>
      </w:r>
      <w:r w:rsidRPr="00F37868">
        <w:rPr>
          <w:rFonts w:cs="Times New Roman"/>
          <w:sz w:val="14"/>
        </w:rPr>
        <w:t xml:space="preserve"> </w:t>
      </w:r>
      <w:r w:rsidRPr="00F37868">
        <w:rPr>
          <w:rStyle w:val="smalltext"/>
          <w:rFonts w:cs="Times New Roman"/>
          <w:sz w:val="14"/>
          <w:szCs w:val="22"/>
        </w:rPr>
        <w:t>from reprocessing fuel. Bunn estimated that overall repository costs are decreased by around 50% with reprocessing; repository costs of $400/</w:t>
      </w:r>
      <w:proofErr w:type="spellStart"/>
      <w:r w:rsidRPr="00F37868">
        <w:rPr>
          <w:rStyle w:val="smalltext"/>
          <w:rFonts w:cs="Times New Roman"/>
          <w:sz w:val="14"/>
          <w:szCs w:val="22"/>
        </w:rPr>
        <w:t>kgHM</w:t>
      </w:r>
      <w:proofErr w:type="spellEnd"/>
      <w:r w:rsidRPr="00F37868">
        <w:rPr>
          <w:rStyle w:val="smalltext"/>
          <w:rFonts w:cs="Times New Roman"/>
          <w:sz w:val="14"/>
          <w:szCs w:val="22"/>
        </w:rPr>
        <w:t xml:space="preserve"> for the nuclear fuel cycle will only be $200/</w:t>
      </w:r>
      <w:proofErr w:type="spellStart"/>
      <w:r w:rsidRPr="00F37868">
        <w:rPr>
          <w:rStyle w:val="smalltext"/>
          <w:rFonts w:cs="Times New Roman"/>
          <w:sz w:val="14"/>
          <w:szCs w:val="22"/>
        </w:rPr>
        <w:t>kgHM</w:t>
      </w:r>
      <w:proofErr w:type="spellEnd"/>
      <w:r w:rsidRPr="00F37868">
        <w:rPr>
          <w:rStyle w:val="smalltext"/>
          <w:rFonts w:cs="Times New Roman"/>
          <w:sz w:val="14"/>
          <w:szCs w:val="22"/>
        </w:rPr>
        <w:t xml:space="preserve"> for reprocessed high-level waste.</w:t>
      </w:r>
      <w:r w:rsidRPr="00F37868">
        <w:rPr>
          <w:rFonts w:cs="Times New Roman"/>
          <w:sz w:val="14"/>
        </w:rPr>
        <w:t xml:space="preserve"> </w:t>
      </w:r>
      <w:r w:rsidRPr="00F37868">
        <w:rPr>
          <w:rStyle w:val="card"/>
          <w:rFonts w:cs="Times New Roman"/>
          <w:highlight w:val="yellow"/>
        </w:rPr>
        <w:t>A reprocessing facility</w:t>
      </w:r>
      <w:r w:rsidRPr="00F37868">
        <w:rPr>
          <w:rFonts w:cs="Times New Roman"/>
          <w:sz w:val="14"/>
        </w:rPr>
        <w:t xml:space="preserve"> </w:t>
      </w:r>
      <w:r w:rsidRPr="00F37868">
        <w:rPr>
          <w:rStyle w:val="smalltext"/>
          <w:rFonts w:cs="Times New Roman"/>
          <w:sz w:val="14"/>
          <w:szCs w:val="22"/>
        </w:rPr>
        <w:t xml:space="preserve">with </w:t>
      </w:r>
      <w:proofErr w:type="gramStart"/>
      <w:r w:rsidRPr="00F37868">
        <w:rPr>
          <w:rStyle w:val="smalltext"/>
          <w:rFonts w:cs="Times New Roman"/>
          <w:sz w:val="14"/>
          <w:szCs w:val="22"/>
        </w:rPr>
        <w:t xml:space="preserve">900 </w:t>
      </w:r>
      <w:proofErr w:type="spellStart"/>
      <w:r w:rsidRPr="00F37868">
        <w:rPr>
          <w:rStyle w:val="smalltext"/>
          <w:rFonts w:cs="Times New Roman"/>
          <w:sz w:val="14"/>
          <w:szCs w:val="22"/>
        </w:rPr>
        <w:t>tHM</w:t>
      </w:r>
      <w:proofErr w:type="spellEnd"/>
      <w:r w:rsidRPr="00F37868">
        <w:rPr>
          <w:rStyle w:val="smalltext"/>
          <w:rFonts w:cs="Times New Roman"/>
          <w:sz w:val="14"/>
          <w:szCs w:val="22"/>
        </w:rPr>
        <w:t>/</w:t>
      </w:r>
      <w:proofErr w:type="spellStart"/>
      <w:proofErr w:type="gramEnd"/>
      <w:r w:rsidRPr="00F37868">
        <w:rPr>
          <w:rStyle w:val="smalltext"/>
          <w:rFonts w:cs="Times New Roman"/>
          <w:sz w:val="14"/>
          <w:szCs w:val="22"/>
        </w:rPr>
        <w:t>yr</w:t>
      </w:r>
      <w:proofErr w:type="spellEnd"/>
      <w:r w:rsidRPr="00F37868">
        <w:rPr>
          <w:rStyle w:val="smalltext"/>
          <w:rFonts w:cs="Times New Roman"/>
          <w:sz w:val="14"/>
          <w:szCs w:val="22"/>
        </w:rPr>
        <w:t xml:space="preserve"> capacity</w:t>
      </w:r>
      <w:r w:rsidRPr="00F37868">
        <w:rPr>
          <w:rFonts w:cs="Times New Roman"/>
          <w:sz w:val="14"/>
        </w:rPr>
        <w:t xml:space="preserve"> </w:t>
      </w:r>
      <w:r w:rsidRPr="00F37868">
        <w:rPr>
          <w:rStyle w:val="card"/>
          <w:rFonts w:cs="Times New Roman"/>
          <w:highlight w:val="yellow"/>
        </w:rPr>
        <w:t>will therefore save $180 million in annual disposal costs</w:t>
      </w:r>
      <w:r w:rsidRPr="00F37868">
        <w:rPr>
          <w:rStyle w:val="smalltext"/>
          <w:rFonts w:cs="Times New Roman"/>
          <w:sz w:val="14"/>
          <w:szCs w:val="22"/>
        </w:rPr>
        <w:t>. In total, over $35,407 million has been paid into the national Nuclear Waste Fund up until November 2010.90 Uranium prices have also been rising due to increased demand, a trend that may have long-term repercussions. Identified uranium deposits can fuel existing nuclear plants for about 80 years without reprocessing. Reprocessing can extend the life of current uranium resources for an additional 15 to 20 years.91 Total conventional uranium resources, including undiscovered deposits that are estimated using indirect geological evidence and extrapolated values, can fuel existing plants for around 200 years.92 In the short-term, however, prices have risen sharply because of an announced increase in nuclear plants that will require fuel: China is intending to increase nuclear power as a source of national energy by 7% in the next ten years, and countries such as Russia, Pakistan, and South Korea are all building new reactors.93 Another benefit of reprocessing is the additional plutonium and uranium recovered per kilogram of spent fuel reprocessed; this amount replaces a portion of the raw material that goes into the fuel cycle. The amount of recovered uranium is .94 kg/</w:t>
      </w:r>
      <w:proofErr w:type="spellStart"/>
      <w:r w:rsidRPr="00F37868">
        <w:rPr>
          <w:rStyle w:val="smalltext"/>
          <w:rFonts w:cs="Times New Roman"/>
          <w:sz w:val="14"/>
          <w:szCs w:val="22"/>
        </w:rPr>
        <w:t>kgHM</w:t>
      </w:r>
      <w:proofErr w:type="spellEnd"/>
      <w:r w:rsidRPr="00F37868">
        <w:rPr>
          <w:rStyle w:val="smalltext"/>
          <w:rFonts w:cs="Times New Roman"/>
          <w:sz w:val="14"/>
          <w:szCs w:val="22"/>
        </w:rPr>
        <w:t xml:space="preserve">, and the amount of recovered plutonium is .01014 kg/kgHM.9 </w:t>
      </w:r>
      <w:proofErr w:type="gramStart"/>
      <w:r w:rsidRPr="00F37868">
        <w:rPr>
          <w:rStyle w:val="smalltext"/>
          <w:rFonts w:cs="Times New Roman"/>
          <w:sz w:val="14"/>
          <w:szCs w:val="22"/>
        </w:rPr>
        <w:t>There</w:t>
      </w:r>
      <w:proofErr w:type="gramEnd"/>
      <w:r w:rsidRPr="00F37868">
        <w:rPr>
          <w:rStyle w:val="smalltext"/>
          <w:rFonts w:cs="Times New Roman"/>
          <w:sz w:val="14"/>
          <w:szCs w:val="22"/>
        </w:rPr>
        <w:t xml:space="preserve"> are two benefits to this replacement: </w:t>
      </w:r>
      <w:r w:rsidRPr="00F37868">
        <w:rPr>
          <w:rStyle w:val="card"/>
          <w:rFonts w:cs="Times New Roman"/>
          <w:highlight w:val="yellow"/>
        </w:rPr>
        <w:t>the fuel</w:t>
      </w:r>
      <w:r w:rsidRPr="00F37868">
        <w:rPr>
          <w:rFonts w:cs="Times New Roman"/>
          <w:sz w:val="14"/>
          <w:highlight w:val="yellow"/>
        </w:rPr>
        <w:t xml:space="preserve"> </w:t>
      </w:r>
      <w:r w:rsidRPr="00F37868">
        <w:rPr>
          <w:rStyle w:val="card"/>
          <w:rFonts w:cs="Times New Roman"/>
          <w:highlight w:val="yellow"/>
        </w:rPr>
        <w:t>cycle inputs less new raw uranium</w:t>
      </w:r>
      <w:r w:rsidRPr="00F37868">
        <w:rPr>
          <w:rFonts w:cs="Times New Roman"/>
          <w:sz w:val="14"/>
        </w:rPr>
        <w:t xml:space="preserve">, </w:t>
      </w:r>
      <w:r w:rsidRPr="00F37868">
        <w:rPr>
          <w:rStyle w:val="smalltext"/>
          <w:rFonts w:cs="Times New Roman"/>
          <w:sz w:val="14"/>
          <w:szCs w:val="22"/>
        </w:rPr>
        <w:t xml:space="preserve">and the uranium produced from the reprocessing is already enriched. To calculate the reduction in raw uranium costs, we used the following values: a 900 </w:t>
      </w:r>
      <w:proofErr w:type="spellStart"/>
      <w:r w:rsidRPr="00F37868">
        <w:rPr>
          <w:rStyle w:val="smalltext"/>
          <w:rFonts w:cs="Times New Roman"/>
          <w:sz w:val="14"/>
          <w:szCs w:val="22"/>
        </w:rPr>
        <w:t>tHM</w:t>
      </w:r>
      <w:proofErr w:type="spellEnd"/>
      <w:r w:rsidRPr="00F37868">
        <w:rPr>
          <w:rStyle w:val="smalltext"/>
          <w:rFonts w:cs="Times New Roman"/>
          <w:sz w:val="14"/>
          <w:szCs w:val="22"/>
        </w:rPr>
        <w:t>/year reprocessing capacity, 0.94 kg enriched U/</w:t>
      </w:r>
      <w:proofErr w:type="spellStart"/>
      <w:r w:rsidRPr="00F37868">
        <w:rPr>
          <w:rStyle w:val="smalltext"/>
          <w:rFonts w:cs="Times New Roman"/>
          <w:sz w:val="14"/>
          <w:szCs w:val="22"/>
        </w:rPr>
        <w:t>kgHM</w:t>
      </w:r>
      <w:proofErr w:type="spellEnd"/>
      <w:r w:rsidRPr="00F37868">
        <w:rPr>
          <w:rStyle w:val="smalltext"/>
          <w:rFonts w:cs="Times New Roman"/>
          <w:sz w:val="14"/>
          <w:szCs w:val="22"/>
        </w:rPr>
        <w:t>, $60/ton of raw U, and a 14% conversion from raw to enriched uranium. These calculations are all referenced earlier in the section; our calculations showed that</w:t>
      </w:r>
      <w:r w:rsidRPr="00F37868">
        <w:rPr>
          <w:rFonts w:cs="Times New Roman"/>
          <w:sz w:val="14"/>
        </w:rPr>
        <w:t xml:space="preserve"> </w:t>
      </w:r>
      <w:r w:rsidRPr="00F37868">
        <w:rPr>
          <w:rStyle w:val="card"/>
          <w:rFonts w:cs="Times New Roman"/>
          <w:highlight w:val="yellow"/>
        </w:rPr>
        <w:t>a reprocessing facility</w:t>
      </w:r>
      <w:r w:rsidRPr="00F37868">
        <w:rPr>
          <w:rFonts w:cs="Times New Roman"/>
          <w:sz w:val="14"/>
        </w:rPr>
        <w:t xml:space="preserve"> </w:t>
      </w:r>
      <w:r w:rsidRPr="00F37868">
        <w:rPr>
          <w:rStyle w:val="smalltext"/>
          <w:rFonts w:cs="Times New Roman"/>
          <w:sz w:val="14"/>
          <w:szCs w:val="22"/>
        </w:rPr>
        <w:t>at this capacity</w:t>
      </w:r>
      <w:r w:rsidRPr="00F37868">
        <w:rPr>
          <w:rFonts w:cs="Times New Roman"/>
          <w:sz w:val="14"/>
        </w:rPr>
        <w:t xml:space="preserve"> </w:t>
      </w:r>
      <w:r w:rsidRPr="00F37868">
        <w:rPr>
          <w:rStyle w:val="card"/>
          <w:rFonts w:cs="Times New Roman"/>
          <w:highlight w:val="yellow"/>
        </w:rPr>
        <w:t>would save the fuel cycle $362,571/year from less purchases of raw uranium</w:t>
      </w:r>
      <w:r w:rsidRPr="00F37868">
        <w:rPr>
          <w:rStyle w:val="card"/>
          <w:rFonts w:cs="Times New Roman"/>
        </w:rPr>
        <w:t>.</w:t>
      </w:r>
      <w:r w:rsidRPr="00F37868">
        <w:rPr>
          <w:rFonts w:cs="Times New Roman"/>
          <w:sz w:val="14"/>
        </w:rPr>
        <w:t xml:space="preserve"> </w:t>
      </w:r>
      <w:r w:rsidRPr="00F37868">
        <w:rPr>
          <w:rStyle w:val="smalltext"/>
          <w:rFonts w:cs="Times New Roman"/>
          <w:sz w:val="14"/>
          <w:szCs w:val="22"/>
        </w:rPr>
        <w:t>This calculation also demonstrated that</w:t>
      </w:r>
      <w:r w:rsidRPr="00F37868">
        <w:rPr>
          <w:rFonts w:cs="Times New Roman"/>
          <w:sz w:val="14"/>
        </w:rPr>
        <w:t xml:space="preserve"> </w:t>
      </w:r>
      <w:r w:rsidRPr="00F37868">
        <w:rPr>
          <w:rStyle w:val="card"/>
          <w:rFonts w:cs="Times New Roman"/>
          <w:highlight w:val="yellow"/>
        </w:rPr>
        <w:t xml:space="preserve">the 846 tons </w:t>
      </w:r>
      <w:bookmarkStart w:id="0" w:name="_GoBack"/>
      <w:bookmarkEnd w:id="0"/>
      <w:r w:rsidRPr="00F37868">
        <w:rPr>
          <w:rStyle w:val="card"/>
          <w:rFonts w:cs="Times New Roman"/>
          <w:highlight w:val="yellow"/>
        </w:rPr>
        <w:t>of enriched uranium that the reprocessing facility produces annually would initially have had to come from 6,043 tons of raw uranium if produced in the once-through cycle</w:t>
      </w:r>
      <w:r w:rsidRPr="00F37868">
        <w:rPr>
          <w:rFonts w:cs="Times New Roman"/>
          <w:sz w:val="14"/>
          <w:highlight w:val="yellow"/>
        </w:rPr>
        <w:t>.</w:t>
      </w:r>
      <w:r w:rsidRPr="00F37868">
        <w:rPr>
          <w:rFonts w:cs="Times New Roman"/>
          <w:sz w:val="14"/>
        </w:rPr>
        <w:t xml:space="preserve"> </w:t>
      </w:r>
      <w:r w:rsidRPr="00F37868">
        <w:rPr>
          <w:rStyle w:val="smalltext"/>
          <w:rFonts w:cs="Times New Roman"/>
          <w:sz w:val="14"/>
          <w:szCs w:val="22"/>
        </w:rPr>
        <w:t xml:space="preserve">We use this value to calculate the saved enrichment costs; the conversion ratio we use in the once-through fuel cycle is .9686 SWU/kg of raw uranium. With an average enrichment of uranium cost of $123/SWU (an average of the costs in the table above), we calculate that </w:t>
      </w:r>
      <w:r w:rsidRPr="00F37868">
        <w:rPr>
          <w:rStyle w:val="card"/>
          <w:rFonts w:cs="Times New Roman"/>
          <w:highlight w:val="yellow"/>
        </w:rPr>
        <w:t>reprocessing yields a savings from enrichment of approximately $720 million/year.</w:t>
      </w:r>
    </w:p>
    <w:p w14:paraId="71202919" w14:textId="77777777" w:rsidR="00743C7C" w:rsidRDefault="00743C7C" w:rsidP="0015436E">
      <w:pPr>
        <w:pStyle w:val="Heading2"/>
      </w:pPr>
      <w:r>
        <w:lastRenderedPageBreak/>
        <w:t>Seabed Disposal</w:t>
      </w:r>
    </w:p>
    <w:p w14:paraId="0FF0459A" w14:textId="183EBF29" w:rsidR="00743C7C" w:rsidRDefault="00743C7C" w:rsidP="00743C7C">
      <w:pPr>
        <w:pStyle w:val="Heading4"/>
      </w:pPr>
      <w:r>
        <w:t xml:space="preserve">Countries </w:t>
      </w:r>
      <w:r w:rsidRPr="00F177FC">
        <w:t>should</w:t>
      </w:r>
      <w:r>
        <w:t xml:space="preserve"> designate</w:t>
      </w:r>
      <w:r w:rsidRPr="00F177FC">
        <w:t xml:space="preserve"> </w:t>
      </w:r>
      <w:r w:rsidRPr="001714DB">
        <w:t>sub-seabed disposal as the sole candidate for its per</w:t>
      </w:r>
      <w:r>
        <w:t>manent nuclear waste repository</w:t>
      </w:r>
      <w:r w:rsidRPr="001714DB">
        <w:t>.</w:t>
      </w:r>
    </w:p>
    <w:p w14:paraId="2B0C1894" w14:textId="77777777" w:rsidR="00743C7C" w:rsidRDefault="00743C7C" w:rsidP="00743C7C">
      <w:pPr>
        <w:pStyle w:val="Heading4"/>
      </w:pPr>
      <w:r>
        <w:t>Solves waste disposal</w:t>
      </w:r>
    </w:p>
    <w:p w14:paraId="0A179E57" w14:textId="77777777" w:rsidR="00743C7C" w:rsidRPr="00032860" w:rsidRDefault="00743C7C" w:rsidP="00743C7C">
      <w:pPr>
        <w:rPr>
          <w:rStyle w:val="Hyperlink"/>
          <w:b/>
          <w:bCs/>
          <w:sz w:val="26"/>
        </w:rPr>
      </w:pPr>
      <w:r w:rsidRPr="00032860">
        <w:rPr>
          <w:rStyle w:val="Style13ptBold"/>
        </w:rPr>
        <w:t>Wilson 14</w:t>
      </w:r>
      <w:r>
        <w:rPr>
          <w:rStyle w:val="Style13ptBold"/>
        </w:rPr>
        <w:t xml:space="preserve"> </w:t>
      </w:r>
      <w:r w:rsidRPr="000A1B9B">
        <w:t>[</w:t>
      </w:r>
      <w:r>
        <w:rPr>
          <w:sz w:val="16"/>
          <w:szCs w:val="16"/>
        </w:rPr>
        <w:t xml:space="preserve">Wilson, </w:t>
      </w:r>
      <w:r w:rsidRPr="00FD3605">
        <w:rPr>
          <w:sz w:val="16"/>
          <w:szCs w:val="16"/>
        </w:rPr>
        <w:t xml:space="preserve">founder of </w:t>
      </w:r>
      <w:proofErr w:type="spellStart"/>
      <w:r w:rsidRPr="00FD3605">
        <w:rPr>
          <w:sz w:val="16"/>
          <w:szCs w:val="16"/>
        </w:rPr>
        <w:t>BuildingGreen</w:t>
      </w:r>
      <w:proofErr w:type="spellEnd"/>
      <w:r w:rsidRPr="00FD3605">
        <w:rPr>
          <w:sz w:val="16"/>
          <w:szCs w:val="16"/>
        </w:rPr>
        <w:t>, Inc. and executive editor of Environmental Building News, founded the Resi</w:t>
      </w:r>
      <w:r>
        <w:rPr>
          <w:sz w:val="16"/>
          <w:szCs w:val="16"/>
        </w:rPr>
        <w:t xml:space="preserve">lient Design Institute </w:t>
      </w:r>
      <w:r w:rsidRPr="00FD3605">
        <w:rPr>
          <w:sz w:val="16"/>
          <w:szCs w:val="16"/>
        </w:rPr>
        <w:t xml:space="preserve">Alex, "Safe Storage of Nuclear Waste", Green Building Advisor, </w:t>
      </w:r>
      <w:hyperlink r:id="rId17" w:history="1">
        <w:r w:rsidRPr="00FD3605">
          <w:rPr>
            <w:rStyle w:val="Hyperlink"/>
            <w:sz w:val="16"/>
            <w:szCs w:val="16"/>
          </w:rPr>
          <w:t>www.greenbuildingadvisor.com/blogs/dept/energy-solutions/safe-storage-nuclear-waste SP</w:t>
        </w:r>
      </w:hyperlink>
      <w:r>
        <w:rPr>
          <w:rStyle w:val="Hyperlink"/>
          <w:sz w:val="16"/>
          <w:szCs w:val="16"/>
        </w:rPr>
        <w:t>]</w:t>
      </w:r>
    </w:p>
    <w:p w14:paraId="47222867" w14:textId="77777777" w:rsidR="00743C7C" w:rsidRDefault="00743C7C" w:rsidP="00743C7C">
      <w:pPr>
        <w:tabs>
          <w:tab w:val="left" w:pos="90"/>
        </w:tabs>
        <w:rPr>
          <w:sz w:val="16"/>
          <w:highlight w:val="green"/>
        </w:rPr>
      </w:pPr>
      <w:r w:rsidRPr="002105C7">
        <w:rPr>
          <w:rStyle w:val="StyleUnderline"/>
        </w:rPr>
        <w:t>The big question now is</w:t>
      </w:r>
      <w:r w:rsidRPr="001A758F">
        <w:rPr>
          <w:sz w:val="16"/>
        </w:rPr>
        <w:t xml:space="preserve"> how long it will be until the plant can be decommissioned and </w:t>
      </w:r>
      <w:r w:rsidRPr="002105C7">
        <w:rPr>
          <w:rStyle w:val="StyleUnderline"/>
        </w:rPr>
        <w:t xml:space="preserve">what to do with the large quantities of radioactive waste that are being stored onsite. Terrorism risks with nuclear power </w:t>
      </w:r>
      <w:proofErr w:type="gramStart"/>
      <w:r w:rsidRPr="002105C7">
        <w:rPr>
          <w:rStyle w:val="StyleUnderline"/>
        </w:rPr>
        <w:t>My</w:t>
      </w:r>
      <w:proofErr w:type="gramEnd"/>
      <w:r w:rsidRPr="002105C7">
        <w:rPr>
          <w:rStyle w:val="StyleUnderline"/>
        </w:rPr>
        <w:t xml:space="preserve"> concern with nuclear power has always been more about terrorism </w:t>
      </w:r>
      <w:r w:rsidRPr="001A758F">
        <w:rPr>
          <w:sz w:val="16"/>
        </w:rPr>
        <w:t>than accidents during operation or storage</w:t>
      </w:r>
      <w:r w:rsidRPr="002105C7">
        <w:rPr>
          <w:rStyle w:val="StyleUnderline"/>
        </w:rPr>
        <w:t>. I continue to worry that terrorists could gain entry to nuclear plant operations and sabotage plants from the inside — disabling cooling systems and causing a meltdown.</w:t>
      </w:r>
      <w:r w:rsidRPr="001A758F">
        <w:rPr>
          <w:sz w:val="16"/>
        </w:rPr>
        <w:t xml:space="preserve"> </w:t>
      </w:r>
      <w:r w:rsidRPr="002105C7">
        <w:rPr>
          <w:rStyle w:val="StyleUnderline"/>
        </w:rPr>
        <w:t>There is also a remote risk of unanticipated natural disasters causing meltdowns or radiation release</w:t>
      </w:r>
      <w:r w:rsidRPr="001A758F">
        <w:rPr>
          <w:sz w:val="16"/>
        </w:rPr>
        <w:t xml:space="preserve">, as we saw so vividly with the Fukushima Power Plant catastrophe in Japan in </w:t>
      </w:r>
      <w:proofErr w:type="gramStart"/>
      <w:r w:rsidRPr="001A758F">
        <w:rPr>
          <w:sz w:val="16"/>
        </w:rPr>
        <w:t>March,</w:t>
      </w:r>
      <w:proofErr w:type="gramEnd"/>
      <w:r w:rsidRPr="001A758F">
        <w:rPr>
          <w:sz w:val="16"/>
        </w:rPr>
        <w:t xml:space="preserve"> 2011. For more than 30 years, </w:t>
      </w:r>
      <w:r w:rsidRPr="002105C7">
        <w:rPr>
          <w:rStyle w:val="StyleUnderline"/>
          <w:highlight w:val="green"/>
        </w:rPr>
        <w:t xml:space="preserve">the nuclear industry </w:t>
      </w:r>
      <w:r w:rsidRPr="002105C7">
        <w:rPr>
          <w:rStyle w:val="StyleUnderline"/>
        </w:rPr>
        <w:t xml:space="preserve">in the U.S. and nuclear regulators </w:t>
      </w:r>
      <w:r w:rsidRPr="002105C7">
        <w:rPr>
          <w:rStyle w:val="StyleUnderline"/>
          <w:highlight w:val="green"/>
        </w:rPr>
        <w:t xml:space="preserve">have been going down the wrong path with waste storage </w:t>
      </w:r>
      <w:r w:rsidRPr="00FD3605">
        <w:rPr>
          <w:sz w:val="16"/>
        </w:rPr>
        <w:t xml:space="preserve">— </w:t>
      </w:r>
      <w:r w:rsidRPr="002105C7">
        <w:rPr>
          <w:rStyle w:val="StyleUnderline"/>
        </w:rPr>
        <w:t xml:space="preserve">seeking a repository where waste could be buried deep in a mountain. </w:t>
      </w:r>
      <w:r w:rsidRPr="001A758F">
        <w:rPr>
          <w:sz w:val="16"/>
        </w:rPr>
        <w:t xml:space="preserve">Nevada’s Yucca Mountain was the place of choice until… it wasn’t. Any time we choose to put highly dangerous waste in someone’s backyard, it’s bound to cause a lot of controversy, even in a sparsely populated, pro-resource-extraction place like Nevada. </w:t>
      </w:r>
      <w:proofErr w:type="gramStart"/>
      <w:r w:rsidRPr="001A758F">
        <w:rPr>
          <w:sz w:val="16"/>
        </w:rPr>
        <w:t>NIMBY opposition can be boosted by people in powerful places</w:t>
      </w:r>
      <w:proofErr w:type="gramEnd"/>
      <w:r w:rsidRPr="001A758F">
        <w:rPr>
          <w:sz w:val="16"/>
        </w:rPr>
        <w:t xml:space="preserve">, and in the case of Yucca Mountain, Nevada senator Harry Reid has played such a role. (He has been the Senate Majority Leader since 2006 and served prior to that as the Minority Leader and Democratic Whip.) Aside from </w:t>
      </w:r>
      <w:proofErr w:type="spellStart"/>
      <w:r w:rsidRPr="001A758F">
        <w:rPr>
          <w:sz w:val="16"/>
        </w:rPr>
        <w:t>NIMBYism</w:t>
      </w:r>
      <w:proofErr w:type="spellEnd"/>
      <w:r w:rsidRPr="001A758F">
        <w:rPr>
          <w:sz w:val="16"/>
        </w:rPr>
        <w:t xml:space="preserve">, the problem with burying nuclear waste in a mountain (like Yucca Mountain) or salt caverns (like New Mexico’s Carlsbad Caverns — an earlier option that was pursued for a while in the 1970s) is that the maximum safety is provided at Day One, and the margin of safety drops continually from there. The safety of such storage sites could be compromised over time due to seismic activity (Nevada ranks fourth among the most seismically active states), volcanism (the Yucca Mountain ridge is comprised mostly of volcanic tuff, emitted from past volcanic activity), erosion, migrating aquifers, and other natural geologic actions. </w:t>
      </w:r>
      <w:r w:rsidRPr="002105C7">
        <w:rPr>
          <w:rStyle w:val="StyleUnderline"/>
          <w:highlight w:val="green"/>
        </w:rPr>
        <w:t xml:space="preserve">A better storage option </w:t>
      </w:r>
      <w:r w:rsidRPr="002105C7">
        <w:rPr>
          <w:rStyle w:val="StyleUnderline"/>
        </w:rPr>
        <w:t xml:space="preserve">I believe a </w:t>
      </w:r>
      <w:proofErr w:type="gramStart"/>
      <w:r w:rsidRPr="002105C7">
        <w:rPr>
          <w:rStyle w:val="StyleUnderline"/>
        </w:rPr>
        <w:t>much</w:t>
      </w:r>
      <w:proofErr w:type="gramEnd"/>
      <w:r w:rsidRPr="002105C7">
        <w:rPr>
          <w:rStyle w:val="StyleUnderline"/>
        </w:rPr>
        <w:t xml:space="preserve"> better solution </w:t>
      </w:r>
      <w:r w:rsidRPr="002105C7">
        <w:rPr>
          <w:rStyle w:val="StyleUnderline"/>
          <w:highlight w:val="green"/>
        </w:rPr>
        <w:t xml:space="preserve">for long-term </w:t>
      </w:r>
      <w:r w:rsidRPr="002105C7">
        <w:rPr>
          <w:rStyle w:val="StyleUnderline"/>
        </w:rPr>
        <w:t xml:space="preserve">storage of </w:t>
      </w:r>
      <w:r w:rsidRPr="002105C7">
        <w:rPr>
          <w:rStyle w:val="StyleUnderline"/>
          <w:highlight w:val="green"/>
        </w:rPr>
        <w:t>high-level radioactive waste is to bury it deep under the seabed</w:t>
      </w:r>
      <w:r w:rsidRPr="002105C7">
        <w:rPr>
          <w:rStyle w:val="StyleUnderline"/>
        </w:rPr>
        <w:t xml:space="preserve"> in a region free of seismic activity where sediment is being deposited and the seafloor getting thicker</w:t>
      </w:r>
      <w:r w:rsidRPr="001A758F">
        <w:rPr>
          <w:sz w:val="16"/>
        </w:rPr>
        <w:t xml:space="preserve">. In such a site, the level of protection would increase, rather than decrease, over time. </w:t>
      </w:r>
      <w:r w:rsidRPr="002105C7">
        <w:rPr>
          <w:rStyle w:val="StyleUnderline"/>
          <w:highlight w:val="green"/>
        </w:rPr>
        <w:t xml:space="preserve">In </w:t>
      </w:r>
      <w:r w:rsidRPr="002105C7">
        <w:rPr>
          <w:rStyle w:val="StyleUnderline"/>
        </w:rPr>
        <w:t xml:space="preserve">some areas of </w:t>
      </w:r>
      <w:r w:rsidRPr="002105C7">
        <w:rPr>
          <w:rStyle w:val="StyleUnderline"/>
          <w:highlight w:val="green"/>
        </w:rPr>
        <w:t>seabed</w:t>
      </w:r>
      <w:r w:rsidRPr="002105C7">
        <w:rPr>
          <w:rStyle w:val="StyleUnderline"/>
        </w:rPr>
        <w:t xml:space="preserve">, more than a centimeter of </w:t>
      </w:r>
      <w:r w:rsidRPr="002105C7">
        <w:rPr>
          <w:rStyle w:val="StyleUnderline"/>
          <w:highlight w:val="green"/>
        </w:rPr>
        <w:t xml:space="preserve">sediment is </w:t>
      </w:r>
      <w:r w:rsidRPr="002105C7">
        <w:rPr>
          <w:rStyle w:val="StyleUnderline"/>
        </w:rPr>
        <w:t xml:space="preserve">being </w:t>
      </w:r>
      <w:r w:rsidRPr="002105C7">
        <w:rPr>
          <w:rStyle w:val="StyleUnderline"/>
          <w:highlight w:val="green"/>
        </w:rPr>
        <w:t>deposited annually</w:t>
      </w:r>
      <w:r w:rsidRPr="002105C7">
        <w:rPr>
          <w:rStyle w:val="StyleUnderline"/>
        </w:rPr>
        <w:t xml:space="preserve">. </w:t>
      </w:r>
      <w:r w:rsidRPr="002105C7">
        <w:rPr>
          <w:rStyle w:val="StyleUnderline"/>
          <w:highlight w:val="green"/>
        </w:rPr>
        <w:t>Compacted over time</w:t>
      </w:r>
      <w:r w:rsidRPr="002105C7">
        <w:rPr>
          <w:rStyle w:val="StyleUnderline"/>
        </w:rPr>
        <w:t xml:space="preserve">, such sediment deposition could be several feet in a hundred years, and in the geologic time span over which radioactive waste is hazardous, </w:t>
      </w:r>
      <w:r w:rsidRPr="002105C7">
        <w:rPr>
          <w:rStyle w:val="StyleUnderline"/>
          <w:highlight w:val="green"/>
        </w:rPr>
        <w:t>hundreds to thousands of feet of protective sedimentary rock would be formed</w:t>
      </w:r>
      <w:r w:rsidRPr="001A758F">
        <w:rPr>
          <w:sz w:val="16"/>
        </w:rPr>
        <w:t xml:space="preserve">. The oil and gas industry — for better or worse — knows a lot about drilling deep holes beneath a mile or two of ocean. I suspect that the deep-sea drilling industry would love such a growth opportunity to move into seabed waste storage, and I believe the Nuclear Regulatory Commission or other agencies could do a good job regulating such work. </w:t>
      </w:r>
      <w:r w:rsidRPr="002105C7">
        <w:rPr>
          <w:rStyle w:val="StyleUnderline"/>
          <w:highlight w:val="green"/>
        </w:rPr>
        <w:t>The waste could be placed in wells extending thousands of feet below</w:t>
      </w:r>
      <w:r w:rsidRPr="002105C7">
        <w:rPr>
          <w:rStyle w:val="StyleUnderline"/>
        </w:rPr>
        <w:t xml:space="preserve"> the seabed in </w:t>
      </w:r>
      <w:r w:rsidRPr="002105C7">
        <w:rPr>
          <w:rStyle w:val="StyleUnderline"/>
          <w:highlight w:val="green"/>
        </w:rPr>
        <w:t>sedimentary rock</w:t>
      </w:r>
      <w:r w:rsidRPr="002105C7">
        <w:rPr>
          <w:rStyle w:val="StyleUnderline"/>
        </w:rPr>
        <w:t xml:space="preserve"> in geologically stable regions</w:t>
      </w:r>
      <w:r w:rsidRPr="001A758F">
        <w:rPr>
          <w:sz w:val="16"/>
        </w:rPr>
        <w:t xml:space="preserve">. Let's say a 3,000-foot well is drilled beneath the seabed two miles beneath the surface of the ocean. </w:t>
      </w:r>
      <w:r w:rsidRPr="002105C7">
        <w:rPr>
          <w:rStyle w:val="StyleUnderline"/>
        </w:rPr>
        <w:t xml:space="preserve">Waste could be inserted into that well to a depth of 1,000 feet, and the rest of the well capped with 2,000 feet of concrete or some other material. Hundreds of these deep-storage wells could be filled and capped, </w:t>
      </w:r>
      <w:r w:rsidRPr="002105C7">
        <w:rPr>
          <w:rStyle w:val="StyleUnderline"/>
          <w:highlight w:val="green"/>
        </w:rPr>
        <w:t>and</w:t>
      </w:r>
      <w:r w:rsidRPr="002105C7">
        <w:rPr>
          <w:rStyle w:val="StyleUnderline"/>
        </w:rPr>
        <w:t xml:space="preserve"> such a sub-seabed </w:t>
      </w:r>
      <w:r w:rsidRPr="002105C7">
        <w:rPr>
          <w:rStyle w:val="StyleUnderline"/>
        </w:rPr>
        <w:lastRenderedPageBreak/>
        <w:t xml:space="preserve">storage field </w:t>
      </w:r>
      <w:r w:rsidRPr="002105C7">
        <w:rPr>
          <w:rStyle w:val="StyleUnderline"/>
          <w:highlight w:val="green"/>
        </w:rPr>
        <w:t xml:space="preserve">could be </w:t>
      </w:r>
      <w:r w:rsidRPr="002105C7">
        <w:rPr>
          <w:rStyle w:val="StyleUnderline"/>
        </w:rPr>
        <w:t xml:space="preserve">designated as </w:t>
      </w:r>
      <w:r w:rsidRPr="002105C7">
        <w:rPr>
          <w:rStyle w:val="StyleUnderline"/>
          <w:highlight w:val="green"/>
        </w:rPr>
        <w:t>forever off-limits</w:t>
      </w:r>
      <w:r w:rsidRPr="001A758F">
        <w:rPr>
          <w:sz w:val="16"/>
        </w:rPr>
        <w:t xml:space="preserve">. Industry or the Department of Energy would have to figure out how to package such waste for safe handling at sea, since the material is so dangerous, but I believe that is a surmountable challenge. For example, perhaps the radioactive waste could be vitrified (incorporated into molten glass-like material) to reduce leaching potential into seawater should an accident occur at sea, and that waste could be tagged with radio-frequency emitters so that any lost containers could be recovered with robotic submarines in the event of such accidents. While I’m not an expert in any of this, </w:t>
      </w:r>
      <w:r w:rsidRPr="002105C7">
        <w:rPr>
          <w:rStyle w:val="StyleUnderline"/>
        </w:rPr>
        <w:t>I’ve looked at how much money t</w:t>
      </w:r>
      <w:r w:rsidRPr="002105C7">
        <w:rPr>
          <w:rStyle w:val="StyleUnderline"/>
          <w:highlight w:val="green"/>
        </w:rPr>
        <w:t xml:space="preserve">axpayers </w:t>
      </w:r>
      <w:r w:rsidRPr="002105C7">
        <w:rPr>
          <w:rStyle w:val="StyleUnderline"/>
        </w:rPr>
        <w:t xml:space="preserve">and industry </w:t>
      </w:r>
      <w:r w:rsidRPr="002105C7">
        <w:rPr>
          <w:rStyle w:val="StyleUnderline"/>
          <w:highlight w:val="green"/>
        </w:rPr>
        <w:t>have already poured into Yucca Mountain</w:t>
      </w:r>
      <w:r w:rsidRPr="002105C7">
        <w:rPr>
          <w:rStyle w:val="StyleUnderline"/>
        </w:rPr>
        <w:t xml:space="preserve"> — about $15 billion by the time the Obama Administration terminated federal funding for it in 2010</w:t>
      </w:r>
      <w:r w:rsidRPr="001A758F">
        <w:rPr>
          <w:sz w:val="16"/>
        </w:rPr>
        <w:t xml:space="preserve">, according to Bloomberg News — and the estimates for how much more it would take to get a working waste storage facility of that sort operational had risen to about $96 billion by 2008, according to the U.S. Department of Energy at the time. </w:t>
      </w:r>
      <w:r w:rsidRPr="002105C7">
        <w:rPr>
          <w:rStyle w:val="StyleUnderline"/>
        </w:rPr>
        <w:t xml:space="preserve">I believe that </w:t>
      </w:r>
      <w:r w:rsidRPr="002105C7">
        <w:rPr>
          <w:rStyle w:val="StyleUnderline"/>
          <w:highlight w:val="green"/>
        </w:rPr>
        <w:t>sub-seabed storage would be far less expensive</w:t>
      </w:r>
      <w:r w:rsidRPr="00FD3605">
        <w:rPr>
          <w:sz w:val="16"/>
          <w:highlight w:val="green"/>
        </w:rPr>
        <w:t xml:space="preserve">. </w:t>
      </w:r>
    </w:p>
    <w:p w14:paraId="0474C51F" w14:textId="77777777" w:rsidR="00743C7C" w:rsidRDefault="00743C7C" w:rsidP="00743C7C">
      <w:pPr>
        <w:tabs>
          <w:tab w:val="left" w:pos="90"/>
        </w:tabs>
        <w:ind w:left="720"/>
        <w:rPr>
          <w:sz w:val="16"/>
          <w:highlight w:val="green"/>
        </w:rPr>
      </w:pPr>
    </w:p>
    <w:p w14:paraId="0EBAF79A" w14:textId="77777777" w:rsidR="00743C7C" w:rsidRDefault="00743C7C" w:rsidP="00743C7C">
      <w:pPr>
        <w:pStyle w:val="Heading3"/>
      </w:pPr>
      <w:r>
        <w:lastRenderedPageBreak/>
        <w:t>2NR – CP Solves</w:t>
      </w:r>
    </w:p>
    <w:p w14:paraId="35B99168" w14:textId="77777777" w:rsidR="00743C7C" w:rsidRDefault="00743C7C" w:rsidP="00743C7C">
      <w:pPr>
        <w:pStyle w:val="Heading4"/>
      </w:pPr>
      <w:r>
        <w:t xml:space="preserve">Solves the </w:t>
      </w:r>
      <w:proofErr w:type="spellStart"/>
      <w:r>
        <w:t>aff</w:t>
      </w:r>
      <w:proofErr w:type="spellEnd"/>
      <w:r>
        <w:t xml:space="preserve"> </w:t>
      </w:r>
      <w:proofErr w:type="spellStart"/>
      <w:r>
        <w:t>ssd</w:t>
      </w:r>
      <w:proofErr w:type="spellEnd"/>
      <w:r>
        <w:t xml:space="preserve"> is able to isolate any radioactive nuclear waste from humans. </w:t>
      </w:r>
      <w:proofErr w:type="spellStart"/>
      <w:r w:rsidRPr="003D112C">
        <w:t>Bala</w:t>
      </w:r>
      <w:proofErr w:type="spellEnd"/>
      <w:r w:rsidRPr="003D112C">
        <w:t xml:space="preserve"> 2014</w:t>
      </w:r>
    </w:p>
    <w:p w14:paraId="2B0C210B" w14:textId="77777777" w:rsidR="00743C7C" w:rsidRPr="003D112C" w:rsidRDefault="00743C7C" w:rsidP="00743C7C">
      <w:pPr>
        <w:rPr>
          <w:sz w:val="16"/>
          <w:szCs w:val="16"/>
        </w:rPr>
      </w:pPr>
      <w:proofErr w:type="spellStart"/>
      <w:r w:rsidRPr="003D112C">
        <w:rPr>
          <w:sz w:val="16"/>
          <w:szCs w:val="16"/>
        </w:rPr>
        <w:t>Amal</w:t>
      </w:r>
      <w:proofErr w:type="spellEnd"/>
      <w:r w:rsidRPr="003D112C">
        <w:rPr>
          <w:sz w:val="16"/>
          <w:szCs w:val="16"/>
        </w:rPr>
        <w:t xml:space="preserve"> </w:t>
      </w:r>
      <w:proofErr w:type="spellStart"/>
      <w:r w:rsidRPr="003D112C">
        <w:rPr>
          <w:sz w:val="16"/>
          <w:szCs w:val="16"/>
        </w:rPr>
        <w:t>Bala</w:t>
      </w:r>
      <w:proofErr w:type="spellEnd"/>
      <w:r w:rsidRPr="003D112C">
        <w:rPr>
          <w:sz w:val="16"/>
          <w:szCs w:val="16"/>
        </w:rPr>
        <w:t>, Sub-Seabed Burial of Nuclear Waste: If the Disposal Method Could Succeed Technically, Could It Also Succeed Legally</w:t>
      </w:r>
      <w:proofErr w:type="gramStart"/>
      <w:r w:rsidRPr="003D112C">
        <w:rPr>
          <w:sz w:val="16"/>
          <w:szCs w:val="16"/>
        </w:rPr>
        <w:t>?,</w:t>
      </w:r>
      <w:proofErr w:type="gramEnd"/>
      <w:r w:rsidRPr="003D112C">
        <w:rPr>
          <w:sz w:val="16"/>
          <w:szCs w:val="16"/>
        </w:rPr>
        <w:t xml:space="preserve"> 41 B.C. </w:t>
      </w:r>
      <w:proofErr w:type="spellStart"/>
      <w:r w:rsidRPr="003D112C">
        <w:rPr>
          <w:sz w:val="16"/>
          <w:szCs w:val="16"/>
        </w:rPr>
        <w:t>Envtl</w:t>
      </w:r>
      <w:proofErr w:type="spellEnd"/>
      <w:r w:rsidRPr="003D112C">
        <w:rPr>
          <w:sz w:val="16"/>
          <w:szCs w:val="16"/>
        </w:rPr>
        <w:t xml:space="preserve">. </w:t>
      </w:r>
      <w:proofErr w:type="spellStart"/>
      <w:r w:rsidRPr="003D112C">
        <w:rPr>
          <w:sz w:val="16"/>
          <w:szCs w:val="16"/>
        </w:rPr>
        <w:t>Aff</w:t>
      </w:r>
      <w:proofErr w:type="spellEnd"/>
      <w:r w:rsidRPr="003D112C">
        <w:rPr>
          <w:sz w:val="16"/>
          <w:szCs w:val="16"/>
        </w:rPr>
        <w:t>. L. Rev. 455 (2014)</w:t>
      </w:r>
      <w:proofErr w:type="gramStart"/>
      <w:r w:rsidRPr="003D112C">
        <w:rPr>
          <w:sz w:val="16"/>
          <w:szCs w:val="16"/>
        </w:rPr>
        <w:t>,</w:t>
      </w:r>
      <w:r>
        <w:rPr>
          <w:sz w:val="16"/>
          <w:szCs w:val="16"/>
        </w:rPr>
        <w:t>SP</w:t>
      </w:r>
      <w:proofErr w:type="gramEnd"/>
    </w:p>
    <w:p w14:paraId="0FAAEB28" w14:textId="7353D043" w:rsidR="00743C7C" w:rsidRPr="00743C7C" w:rsidRDefault="00743C7C" w:rsidP="00743C7C">
      <w:pPr>
        <w:rPr>
          <w:sz w:val="16"/>
        </w:rPr>
      </w:pPr>
      <w:r w:rsidRPr="003D112C">
        <w:rPr>
          <w:sz w:val="16"/>
        </w:rPr>
        <w:t xml:space="preserve">In general, </w:t>
      </w:r>
      <w:r w:rsidRPr="002105C7">
        <w:rPr>
          <w:rStyle w:val="StyleUnderline"/>
        </w:rPr>
        <w:t xml:space="preserve">two related methods of underwater disposal of SNF exist: dumping containers of radioactive waste into the ocean, and </w:t>
      </w:r>
      <w:r w:rsidRPr="002105C7">
        <w:rPr>
          <w:rStyle w:val="StyleUnderline"/>
          <w:highlight w:val="green"/>
        </w:rPr>
        <w:t>sub-seabed disposal</w:t>
      </w:r>
      <w:r w:rsidRPr="002105C7">
        <w:rPr>
          <w:rStyle w:val="StyleUnderline"/>
        </w:rPr>
        <w:t>.</w:t>
      </w:r>
      <w:r w:rsidRPr="003D112C">
        <w:rPr>
          <w:sz w:val="16"/>
        </w:rPr>
        <w:t xml:space="preserve"> 92 </w:t>
      </w:r>
      <w:r w:rsidRPr="002105C7">
        <w:rPr>
          <w:rStyle w:val="StyleUnderline"/>
        </w:rPr>
        <w:t xml:space="preserve">The purpose of underwater disposal of SNF is </w:t>
      </w:r>
      <w:r w:rsidRPr="003D112C">
        <w:rPr>
          <w:sz w:val="16"/>
        </w:rPr>
        <w:t xml:space="preserve">the same as any other type of SNF disposal, which is </w:t>
      </w:r>
      <w:r w:rsidRPr="002105C7">
        <w:rPr>
          <w:rStyle w:val="StyleUnderline"/>
        </w:rPr>
        <w:t xml:space="preserve">to </w:t>
      </w:r>
      <w:r w:rsidRPr="002105C7">
        <w:rPr>
          <w:rStyle w:val="StyleUnderline"/>
          <w:highlight w:val="green"/>
        </w:rPr>
        <w:t>isolate radioactive waste from human contact and the environment long enough for any release of radiation to become harmless</w:t>
      </w:r>
      <w:r w:rsidRPr="003D112C">
        <w:rPr>
          <w:sz w:val="16"/>
        </w:rPr>
        <w:t xml:space="preserve">.93 </w:t>
      </w:r>
      <w:r w:rsidRPr="002105C7">
        <w:rPr>
          <w:rStyle w:val="StyleUnderline"/>
        </w:rPr>
        <w:t xml:space="preserve">The potential advantages of certain types of </w:t>
      </w:r>
      <w:r w:rsidRPr="002105C7">
        <w:rPr>
          <w:rStyle w:val="StyleUnderline"/>
          <w:highlight w:val="green"/>
        </w:rPr>
        <w:t>underwater</w:t>
      </w:r>
      <w:r w:rsidRPr="002105C7">
        <w:rPr>
          <w:rStyle w:val="StyleUnderline"/>
        </w:rPr>
        <w:t xml:space="preserve"> SNF </w:t>
      </w:r>
      <w:r w:rsidRPr="002105C7">
        <w:rPr>
          <w:rStyle w:val="StyleUnderline"/>
          <w:highlight w:val="green"/>
        </w:rPr>
        <w:t>disposal</w:t>
      </w:r>
      <w:r w:rsidRPr="002105C7">
        <w:rPr>
          <w:rStyle w:val="StyleUnderline"/>
        </w:rPr>
        <w:t xml:space="preserve"> for the United States </w:t>
      </w:r>
      <w:r w:rsidRPr="002105C7">
        <w:rPr>
          <w:rStyle w:val="StyleUnderline"/>
          <w:highlight w:val="green"/>
        </w:rPr>
        <w:t xml:space="preserve">could include effective containment of the waste and avoiding the controversy </w:t>
      </w:r>
      <w:r w:rsidRPr="003D112C">
        <w:rPr>
          <w:sz w:val="16"/>
        </w:rPr>
        <w:t xml:space="preserve">of a land-based national repository, such as the failed project at Yucca Mountain. 94 Underwater disposal of SNF, specifically </w:t>
      </w:r>
      <w:proofErr w:type="spellStart"/>
      <w:r w:rsidRPr="002105C7">
        <w:rPr>
          <w:rStyle w:val="StyleUnderline"/>
        </w:rPr>
        <w:t>subseabed</w:t>
      </w:r>
      <w:proofErr w:type="spellEnd"/>
      <w:r w:rsidRPr="002105C7">
        <w:rPr>
          <w:rStyle w:val="StyleUnderline"/>
        </w:rPr>
        <w:t xml:space="preserve"> </w:t>
      </w:r>
      <w:r w:rsidRPr="00C54C35">
        <w:rPr>
          <w:rStyle w:val="StyleUnderline"/>
          <w:highlight w:val="green"/>
        </w:rPr>
        <w:t>disposal, could occur far from the coast of any state</w:t>
      </w:r>
      <w:r w:rsidRPr="002105C7">
        <w:rPr>
          <w:rStyle w:val="StyleUnderline"/>
        </w:rPr>
        <w:t xml:space="preserve"> or nation and could thereby avoid the NIMBY</w:t>
      </w:r>
      <w:r w:rsidRPr="003D112C">
        <w:rPr>
          <w:sz w:val="16"/>
        </w:rPr>
        <w:t xml:space="preserve"> (“not in my backyard”)</w:t>
      </w:r>
      <w:r w:rsidRPr="002105C7">
        <w:rPr>
          <w:rStyle w:val="StyleUnderline"/>
        </w:rPr>
        <w:t xml:space="preserve"> syndrome</w:t>
      </w:r>
      <w:r w:rsidRPr="003D112C">
        <w:rPr>
          <w:sz w:val="16"/>
        </w:rPr>
        <w:t>, but this result is not guaranteed considering existing laws and a popular belief that Earth’s oceans are a global commons</w:t>
      </w:r>
    </w:p>
    <w:p w14:paraId="2E1DCC32" w14:textId="79D588DB" w:rsidR="00155ABC" w:rsidRPr="00F37868" w:rsidRDefault="00155ABC" w:rsidP="0015436E">
      <w:pPr>
        <w:pStyle w:val="Heading2"/>
      </w:pPr>
      <w:r w:rsidRPr="00F37868">
        <w:lastRenderedPageBreak/>
        <w:t>Energy Leadership PIC</w:t>
      </w:r>
    </w:p>
    <w:p w14:paraId="1050DAFF" w14:textId="77777777" w:rsidR="00766915" w:rsidRPr="00F37868" w:rsidRDefault="00766915" w:rsidP="00766915">
      <w:pPr>
        <w:pStyle w:val="Heading3"/>
      </w:pPr>
      <w:r w:rsidRPr="00F37868">
        <w:lastRenderedPageBreak/>
        <w:t>1NC PIC</w:t>
      </w:r>
    </w:p>
    <w:p w14:paraId="08EE330B" w14:textId="77777777" w:rsidR="00766915" w:rsidRPr="00F37868" w:rsidRDefault="00766915" w:rsidP="00766915">
      <w:pPr>
        <w:pStyle w:val="Heading4"/>
      </w:pPr>
      <w:r w:rsidRPr="00F37868">
        <w:t>Counterplan Text: The United States Federal Government ought to prohibit production of nuclear power with the exception of traveling wave technology reactors and small modular reactors.</w:t>
      </w:r>
    </w:p>
    <w:p w14:paraId="3528EEA2" w14:textId="77777777" w:rsidR="00766915" w:rsidRPr="00F37868" w:rsidRDefault="00766915" w:rsidP="00766915">
      <w:pPr>
        <w:pStyle w:val="Heading4"/>
      </w:pPr>
      <w:r w:rsidRPr="00F37868">
        <w:t>SMR’s and TWTR’s are vital to stop Chinese energy leadership</w:t>
      </w:r>
    </w:p>
    <w:p w14:paraId="7E579B2F" w14:textId="68F24B7F" w:rsidR="00766915" w:rsidRPr="00F37868" w:rsidRDefault="00766915" w:rsidP="00766915">
      <w:proofErr w:type="spellStart"/>
      <w:r w:rsidRPr="00F37868">
        <w:rPr>
          <w:rStyle w:val="Style13ptBold"/>
        </w:rPr>
        <w:t>Palley</w:t>
      </w:r>
      <w:proofErr w:type="spellEnd"/>
      <w:r w:rsidRPr="00F37868">
        <w:rPr>
          <w:rStyle w:val="Style13ptBold"/>
        </w:rPr>
        <w:t xml:space="preserve"> 12</w:t>
      </w:r>
      <w:r w:rsidRPr="00F37868">
        <w:t xml:space="preserve">— Reece </w:t>
      </w:r>
      <w:proofErr w:type="spellStart"/>
      <w:r w:rsidRPr="00F37868">
        <w:t>Palley</w:t>
      </w:r>
      <w:proofErr w:type="spellEnd"/>
      <w:r w:rsidRPr="00F37868">
        <w:t xml:space="preserve"> - author of many books and articles, including The Answer: Why Only Mini Nuclear Power Plants Can Save the World. The London School of Economics 1949-52 and The School for Social Research 1945-49; January 20, 2012 (“U.S. cedes the lead on nuclear energy”, Available Online at http://articles.philly.com/2012-01-20/news/30647588_1_nuclear-reactors-nuclear-energy-nuclear-waste)</w:t>
      </w:r>
    </w:p>
    <w:p w14:paraId="01E94E38" w14:textId="77777777" w:rsidR="00766915" w:rsidRPr="00F37868" w:rsidRDefault="00766915" w:rsidP="00766915">
      <w:pPr>
        <w:rPr>
          <w:rStyle w:val="StyleUnderline"/>
        </w:rPr>
      </w:pPr>
      <w:r w:rsidRPr="00F37868">
        <w:rPr>
          <w:rStyle w:val="StyleUnderline"/>
          <w:highlight w:val="yellow"/>
        </w:rPr>
        <w:t>Recent news</w:t>
      </w:r>
      <w:r w:rsidRPr="00F37868">
        <w:rPr>
          <w:rStyle w:val="StyleUnderline"/>
        </w:rPr>
        <w:t xml:space="preserve"> </w:t>
      </w:r>
      <w:r w:rsidRPr="00F37868">
        <w:rPr>
          <w:sz w:val="14"/>
        </w:rPr>
        <w:t xml:space="preserve">that Gates has been meeting </w:t>
      </w:r>
      <w:r w:rsidRPr="00F37868">
        <w:rPr>
          <w:rStyle w:val="StyleUnderline"/>
          <w:highlight w:val="yellow"/>
        </w:rPr>
        <w:t>with</w:t>
      </w:r>
      <w:r w:rsidRPr="00F37868">
        <w:rPr>
          <w:rStyle w:val="StyleUnderline"/>
        </w:rPr>
        <w:t xml:space="preserve"> the </w:t>
      </w:r>
      <w:r w:rsidRPr="00F37868">
        <w:rPr>
          <w:rStyle w:val="StyleUnderline"/>
          <w:highlight w:val="yellow"/>
        </w:rPr>
        <w:t>Chinese</w:t>
      </w:r>
      <w:r w:rsidRPr="00F37868">
        <w:rPr>
          <w:rStyle w:val="StyleUnderline"/>
        </w:rPr>
        <w:t xml:space="preserve"> about </w:t>
      </w:r>
      <w:r w:rsidRPr="00F37868">
        <w:rPr>
          <w:rStyle w:val="StyleUnderline"/>
          <w:highlight w:val="yellow"/>
        </w:rPr>
        <w:t>traveling wave technology is</w:t>
      </w:r>
      <w:r w:rsidRPr="00F37868">
        <w:rPr>
          <w:rStyle w:val="StyleUnderline"/>
        </w:rPr>
        <w:t xml:space="preserve"> particularly </w:t>
      </w:r>
      <w:r w:rsidRPr="00F37868">
        <w:rPr>
          <w:rStyle w:val="StyleUnderline"/>
          <w:highlight w:val="yellow"/>
        </w:rPr>
        <w:t>ominous. This could</w:t>
      </w:r>
      <w:r w:rsidRPr="00F37868">
        <w:rPr>
          <w:rStyle w:val="StyleUnderline"/>
        </w:rPr>
        <w:t xml:space="preserve"> help </w:t>
      </w:r>
      <w:r w:rsidRPr="00F37868">
        <w:rPr>
          <w:rStyle w:val="StyleUnderline"/>
          <w:highlight w:val="yellow"/>
        </w:rPr>
        <w:t>put China at the forefront of</w:t>
      </w:r>
      <w:r w:rsidRPr="00F37868">
        <w:rPr>
          <w:rStyle w:val="StyleUnderline"/>
        </w:rPr>
        <w:t xml:space="preserve"> a new </w:t>
      </w:r>
      <w:r w:rsidRPr="00F37868">
        <w:rPr>
          <w:rStyle w:val="StyleUnderline"/>
          <w:highlight w:val="yellow"/>
        </w:rPr>
        <w:t>industry</w:t>
      </w:r>
      <w:r w:rsidRPr="00F37868">
        <w:rPr>
          <w:rStyle w:val="StyleUnderline"/>
        </w:rPr>
        <w:t xml:space="preserve"> and leave the U</w:t>
      </w:r>
      <w:r w:rsidRPr="00F37868">
        <w:rPr>
          <w:sz w:val="14"/>
        </w:rPr>
        <w:t>nited</w:t>
      </w:r>
      <w:r w:rsidRPr="00F37868">
        <w:rPr>
          <w:rStyle w:val="StyleUnderline"/>
        </w:rPr>
        <w:t xml:space="preserve"> S</w:t>
      </w:r>
      <w:r w:rsidRPr="00F37868">
        <w:rPr>
          <w:sz w:val="14"/>
        </w:rPr>
        <w:t>tates</w:t>
      </w:r>
      <w:r w:rsidRPr="00F37868">
        <w:rPr>
          <w:rStyle w:val="StyleUnderline"/>
        </w:rPr>
        <w:t>, in nuclear terms, a banana republic.</w:t>
      </w:r>
    </w:p>
    <w:p w14:paraId="6E6A5C6F" w14:textId="77777777" w:rsidR="00766915" w:rsidRPr="00F37868" w:rsidRDefault="00766915" w:rsidP="00766915">
      <w:pPr>
        <w:rPr>
          <w:rStyle w:val="StyleUnderline"/>
        </w:rPr>
      </w:pPr>
      <w:r w:rsidRPr="00F37868">
        <w:rPr>
          <w:rStyle w:val="StyleUnderline"/>
          <w:highlight w:val="yellow"/>
        </w:rPr>
        <w:t>The Chinese lack the</w:t>
      </w:r>
      <w:r w:rsidRPr="00F37868">
        <w:rPr>
          <w:rStyle w:val="StyleUnderline"/>
        </w:rPr>
        <w:t xml:space="preserve"> </w:t>
      </w:r>
      <w:r w:rsidRPr="00F37868">
        <w:rPr>
          <w:sz w:val="14"/>
        </w:rPr>
        <w:t xml:space="preserve">contentious, partisan </w:t>
      </w:r>
      <w:r w:rsidRPr="00F37868">
        <w:rPr>
          <w:rStyle w:val="StyleUnderline"/>
          <w:highlight w:val="yellow"/>
        </w:rPr>
        <w:t>political structure that prevents</w:t>
      </w:r>
      <w:r w:rsidRPr="00F37868">
        <w:rPr>
          <w:rStyle w:val="StyleUnderline"/>
        </w:rPr>
        <w:t xml:space="preserve"> some </w:t>
      </w:r>
      <w:r w:rsidRPr="00F37868">
        <w:rPr>
          <w:rStyle w:val="StyleUnderline"/>
          <w:highlight w:val="yellow"/>
        </w:rPr>
        <w:t>alternative technologies from growing in the U</w:t>
      </w:r>
      <w:r w:rsidRPr="00F37868">
        <w:rPr>
          <w:sz w:val="14"/>
        </w:rPr>
        <w:t xml:space="preserve">nited </w:t>
      </w:r>
      <w:r w:rsidRPr="00F37868">
        <w:rPr>
          <w:rStyle w:val="StyleUnderline"/>
          <w:highlight w:val="yellow"/>
        </w:rPr>
        <w:t>S</w:t>
      </w:r>
      <w:r w:rsidRPr="00F37868">
        <w:rPr>
          <w:sz w:val="14"/>
        </w:rPr>
        <w:t xml:space="preserve">tates. One is reminded of </w:t>
      </w:r>
      <w:r w:rsidRPr="00F37868">
        <w:rPr>
          <w:rStyle w:val="StyleUnderline"/>
        </w:rPr>
        <w:t>Mao's injunction to "let a hundred flowers blossom,"</w:t>
      </w:r>
      <w:r w:rsidRPr="00F37868">
        <w:rPr>
          <w:sz w:val="14"/>
        </w:rPr>
        <w:t xml:space="preserve"> which </w:t>
      </w:r>
      <w:r w:rsidRPr="00F37868">
        <w:rPr>
          <w:rStyle w:val="StyleUnderline"/>
        </w:rPr>
        <w:t xml:space="preserve">is still the Chinese government's attitude toward technological innovation. </w:t>
      </w:r>
      <w:r w:rsidRPr="00F37868">
        <w:rPr>
          <w:rStyle w:val="StyleUnderline"/>
          <w:highlight w:val="yellow"/>
        </w:rPr>
        <w:t>With this approach</w:t>
      </w:r>
      <w:r w:rsidRPr="00F37868">
        <w:rPr>
          <w:sz w:val="14"/>
        </w:rPr>
        <w:t xml:space="preserve">, and no need to contend </w:t>
      </w:r>
      <w:r w:rsidRPr="00F37868">
        <w:rPr>
          <w:rStyle w:val="StyleUnderline"/>
        </w:rPr>
        <w:t>with uninformed public opinion</w:t>
      </w:r>
      <w:r w:rsidRPr="00F37868">
        <w:rPr>
          <w:sz w:val="14"/>
        </w:rPr>
        <w:t xml:space="preserve"> or political bickering, </w:t>
      </w:r>
      <w:r w:rsidRPr="00F37868">
        <w:rPr>
          <w:rStyle w:val="StyleUnderline"/>
          <w:highlight w:val="yellow"/>
        </w:rPr>
        <w:t>China</w:t>
      </w:r>
      <w:r w:rsidRPr="00F37868">
        <w:rPr>
          <w:rStyle w:val="StyleUnderline"/>
        </w:rPr>
        <w:t xml:space="preserve"> </w:t>
      </w:r>
      <w:r w:rsidRPr="00F37868">
        <w:rPr>
          <w:rStyle w:val="StyleUnderline"/>
          <w:highlight w:val="yellow"/>
        </w:rPr>
        <w:t>threatens to rapidly outpace America in</w:t>
      </w:r>
      <w:r w:rsidRPr="00F37868">
        <w:rPr>
          <w:sz w:val="14"/>
        </w:rPr>
        <w:t xml:space="preserve"> developing tomorrow's </w:t>
      </w:r>
      <w:r w:rsidRPr="00F37868">
        <w:rPr>
          <w:rStyle w:val="StyleUnderline"/>
          <w:highlight w:val="yellow"/>
        </w:rPr>
        <w:t>means of energy production</w:t>
      </w:r>
      <w:r w:rsidRPr="00F37868">
        <w:rPr>
          <w:rStyle w:val="StyleUnderline"/>
        </w:rPr>
        <w:t>.</w:t>
      </w:r>
    </w:p>
    <w:p w14:paraId="016900F9" w14:textId="77777777" w:rsidR="00766915" w:rsidRPr="00F37868" w:rsidRDefault="00766915" w:rsidP="00766915">
      <w:pPr>
        <w:rPr>
          <w:rStyle w:val="StyleUnderline"/>
        </w:rPr>
      </w:pPr>
      <w:r w:rsidRPr="00F37868">
        <w:rPr>
          <w:rStyle w:val="StyleUnderline"/>
          <w:highlight w:val="yellow"/>
        </w:rPr>
        <w:t>In the</w:t>
      </w:r>
      <w:r w:rsidRPr="00F37868">
        <w:rPr>
          <w:sz w:val="14"/>
        </w:rPr>
        <w:t xml:space="preserve"> 19</w:t>
      </w:r>
      <w:r w:rsidRPr="00F37868">
        <w:rPr>
          <w:rStyle w:val="StyleUnderline"/>
          <w:highlight w:val="yellow"/>
        </w:rPr>
        <w:t>80s</w:t>
      </w:r>
      <w:r w:rsidRPr="00F37868">
        <w:rPr>
          <w:sz w:val="14"/>
        </w:rPr>
        <w:t xml:space="preserve">, I went to China to help build factories for the manufacture of fiberglass luxury yachts. </w:t>
      </w:r>
      <w:r w:rsidRPr="00F37868">
        <w:rPr>
          <w:rStyle w:val="StyleUnderline"/>
          <w:highlight w:val="yellow"/>
        </w:rPr>
        <w:t>The Chinese started from</w:t>
      </w:r>
      <w:r w:rsidRPr="00F37868">
        <w:rPr>
          <w:rStyle w:val="StyleUnderline"/>
        </w:rPr>
        <w:t xml:space="preserve"> absolute scratch, </w:t>
      </w:r>
      <w:r w:rsidRPr="00F37868">
        <w:rPr>
          <w:rStyle w:val="StyleUnderline"/>
          <w:highlight w:val="yellow"/>
        </w:rPr>
        <w:t xml:space="preserve">never having even seen a </w:t>
      </w:r>
      <w:r w:rsidRPr="00F37868">
        <w:rPr>
          <w:rStyle w:val="StyleUnderline"/>
        </w:rPr>
        <w:t xml:space="preserve">fiberglass </w:t>
      </w:r>
      <w:r w:rsidRPr="00F37868">
        <w:rPr>
          <w:rStyle w:val="StyleUnderline"/>
          <w:highlight w:val="yellow"/>
        </w:rPr>
        <w:t>yacht, yet in relatively short order, they were exporting million-dollar boats. If they</w:t>
      </w:r>
      <w:r w:rsidRPr="00F37868">
        <w:rPr>
          <w:rStyle w:val="StyleUnderline"/>
        </w:rPr>
        <w:t xml:space="preserve"> start </w:t>
      </w:r>
      <w:r w:rsidRPr="00F37868">
        <w:rPr>
          <w:rStyle w:val="StyleUnderline"/>
          <w:highlight w:val="yellow"/>
        </w:rPr>
        <w:t>apply</w:t>
      </w:r>
      <w:r w:rsidRPr="00F37868">
        <w:rPr>
          <w:rStyle w:val="StyleUnderline"/>
        </w:rPr>
        <w:t xml:space="preserve">ing </w:t>
      </w:r>
      <w:r w:rsidRPr="00F37868">
        <w:rPr>
          <w:rStyle w:val="StyleUnderline"/>
          <w:highlight w:val="yellow"/>
        </w:rPr>
        <w:t>this</w:t>
      </w:r>
      <w:r w:rsidRPr="00F37868">
        <w:rPr>
          <w:rStyle w:val="StyleUnderline"/>
        </w:rPr>
        <w:t xml:space="preserve"> kind of </w:t>
      </w:r>
      <w:r w:rsidRPr="00F37868">
        <w:rPr>
          <w:rStyle w:val="StyleUnderline"/>
          <w:highlight w:val="yellow"/>
        </w:rPr>
        <w:t>innovative energy to</w:t>
      </w:r>
      <w:r w:rsidRPr="00F37868">
        <w:rPr>
          <w:sz w:val="14"/>
        </w:rPr>
        <w:t xml:space="preserve"> the construction and export of </w:t>
      </w:r>
      <w:r w:rsidRPr="00F37868">
        <w:rPr>
          <w:rStyle w:val="StyleUnderline"/>
          <w:highlight w:val="yellow"/>
        </w:rPr>
        <w:t>s</w:t>
      </w:r>
      <w:r w:rsidRPr="00F37868">
        <w:rPr>
          <w:sz w:val="4"/>
          <w:szCs w:val="4"/>
        </w:rPr>
        <w:t>mall</w:t>
      </w:r>
      <w:r w:rsidRPr="00F37868">
        <w:rPr>
          <w:sz w:val="4"/>
          <w:szCs w:val="4"/>
          <w:highlight w:val="yellow"/>
        </w:rPr>
        <w:t>,</w:t>
      </w:r>
      <w:r w:rsidRPr="00F37868">
        <w:rPr>
          <w:sz w:val="4"/>
          <w:szCs w:val="4"/>
        </w:rPr>
        <w:t xml:space="preserve"> </w:t>
      </w:r>
      <w:r w:rsidRPr="00F37868">
        <w:rPr>
          <w:rStyle w:val="StyleUnderline"/>
          <w:highlight w:val="yellow"/>
        </w:rPr>
        <w:t>m</w:t>
      </w:r>
      <w:r w:rsidRPr="00F37868">
        <w:rPr>
          <w:sz w:val="4"/>
          <w:szCs w:val="4"/>
        </w:rPr>
        <w:t xml:space="preserve">odular nuclear </w:t>
      </w:r>
      <w:r w:rsidRPr="00F37868">
        <w:rPr>
          <w:rStyle w:val="StyleUnderline"/>
          <w:highlight w:val="yellow"/>
        </w:rPr>
        <w:t>r</w:t>
      </w:r>
      <w:r w:rsidRPr="00F37868">
        <w:rPr>
          <w:sz w:val="4"/>
          <w:szCs w:val="4"/>
        </w:rPr>
        <w:t>eactor</w:t>
      </w:r>
      <w:r w:rsidRPr="00F37868">
        <w:rPr>
          <w:rStyle w:val="StyleUnderline"/>
          <w:highlight w:val="yellow"/>
        </w:rPr>
        <w:t>s, the world will cease to look to America for energy solutions</w:t>
      </w:r>
      <w:r w:rsidRPr="00F37868">
        <w:rPr>
          <w:rStyle w:val="StyleUnderline"/>
        </w:rPr>
        <w:t>.</w:t>
      </w:r>
      <w:r w:rsidRPr="00F37868">
        <w:rPr>
          <w:sz w:val="14"/>
        </w:rPr>
        <w:t xml:space="preserve"> </w:t>
      </w:r>
      <w:r w:rsidRPr="00F37868">
        <w:rPr>
          <w:rStyle w:val="StyleUnderline"/>
          <w:highlight w:val="yellow"/>
        </w:rPr>
        <w:t>The Chinese, standing on</w:t>
      </w:r>
      <w:r w:rsidRPr="00F37868">
        <w:rPr>
          <w:sz w:val="14"/>
        </w:rPr>
        <w:t xml:space="preserve"> the shoulders of half a century of </w:t>
      </w:r>
      <w:r w:rsidRPr="00F37868">
        <w:rPr>
          <w:rStyle w:val="StyleUnderline"/>
          <w:highlight w:val="yellow"/>
        </w:rPr>
        <w:t>American ingenuity, will inherit the leadership of the world's most vital industry.</w:t>
      </w:r>
    </w:p>
    <w:p w14:paraId="3456F134" w14:textId="77777777" w:rsidR="00766915" w:rsidRPr="00F37868" w:rsidRDefault="00766915" w:rsidP="00766915">
      <w:pPr>
        <w:pStyle w:val="Heading4"/>
      </w:pPr>
      <w:r w:rsidRPr="00F37868">
        <w:t>Green leadership solves extinction – tech spills over and reduces geopolitical confrontation</w:t>
      </w:r>
    </w:p>
    <w:p w14:paraId="067019D5" w14:textId="01B0712C" w:rsidR="00766915" w:rsidRPr="00F37868" w:rsidRDefault="00766915" w:rsidP="00766915">
      <w:proofErr w:type="spellStart"/>
      <w:r w:rsidRPr="00F37868">
        <w:rPr>
          <w:rStyle w:val="Style13ptBold"/>
        </w:rPr>
        <w:t>Klarevas</w:t>
      </w:r>
      <w:proofErr w:type="spellEnd"/>
      <w:r w:rsidRPr="00F37868">
        <w:rPr>
          <w:rStyle w:val="Style13ptBold"/>
        </w:rPr>
        <w:t xml:space="preserve"> 11</w:t>
      </w:r>
      <w:r w:rsidRPr="00F37868">
        <w:t xml:space="preserve"> –Louis </w:t>
      </w:r>
      <w:proofErr w:type="spellStart"/>
      <w:r w:rsidRPr="00F37868">
        <w:t>Klarevas</w:t>
      </w:r>
      <w:proofErr w:type="spellEnd"/>
      <w:r w:rsidRPr="00F37868">
        <w:t xml:space="preserve">, Professor for Center for Global Affairs @ New York University, May 25, 2011, ("Securing American Primacy While Tackling Climate Change: Toward a National Strategy of </w:t>
      </w:r>
      <w:proofErr w:type="spellStart"/>
      <w:r w:rsidRPr="00F37868">
        <w:t>Greengemony</w:t>
      </w:r>
      <w:proofErr w:type="spellEnd"/>
      <w:r w:rsidRPr="00F37868">
        <w:t>," http://www.huffingtonpost.com/louis-klarevas/securing-american-primacy_b_</w:t>
      </w:r>
      <w:proofErr w:type="gramStart"/>
      <w:r w:rsidRPr="00F37868">
        <w:t>393223.html)IG</w:t>
      </w:r>
      <w:proofErr w:type="gramEnd"/>
    </w:p>
    <w:p w14:paraId="159BB95D" w14:textId="77777777" w:rsidR="00766915" w:rsidRPr="00F37868" w:rsidRDefault="00766915" w:rsidP="00766915">
      <w:pPr>
        <w:rPr>
          <w:rStyle w:val="StyleUnderline"/>
        </w:rPr>
      </w:pPr>
      <w:r w:rsidRPr="00F37868">
        <w:rPr>
          <w:rStyle w:val="StyleUnderline"/>
          <w:highlight w:val="yellow"/>
        </w:rPr>
        <w:t>By not addressing climate change</w:t>
      </w:r>
      <w:r w:rsidRPr="00F37868">
        <w:rPr>
          <w:rStyle w:val="StyleUnderline"/>
        </w:rPr>
        <w:t xml:space="preserve"> more </w:t>
      </w:r>
      <w:r w:rsidRPr="00F37868">
        <w:rPr>
          <w:rStyle w:val="StyleUnderline"/>
          <w:highlight w:val="yellow"/>
        </w:rPr>
        <w:t>aggressively</w:t>
      </w:r>
      <w:r w:rsidRPr="00F37868">
        <w:rPr>
          <w:rStyle w:val="StyleUnderline"/>
        </w:rPr>
        <w:t xml:space="preserve"> and creatively, </w:t>
      </w:r>
      <w:r w:rsidRPr="00F37868">
        <w:rPr>
          <w:rStyle w:val="StyleUnderline"/>
          <w:highlight w:val="yellow"/>
        </w:rPr>
        <w:t>the U</w:t>
      </w:r>
      <w:r w:rsidRPr="00F37868">
        <w:rPr>
          <w:sz w:val="14"/>
        </w:rPr>
        <w:t xml:space="preserve">nited </w:t>
      </w:r>
      <w:r w:rsidRPr="00F37868">
        <w:rPr>
          <w:rStyle w:val="StyleUnderline"/>
          <w:highlight w:val="yellow"/>
        </w:rPr>
        <w:t>S</w:t>
      </w:r>
      <w:r w:rsidRPr="00F37868">
        <w:rPr>
          <w:sz w:val="14"/>
        </w:rPr>
        <w:t xml:space="preserve">tates </w:t>
      </w:r>
      <w:r w:rsidRPr="00F37868">
        <w:rPr>
          <w:rStyle w:val="StyleUnderline"/>
          <w:highlight w:val="yellow"/>
        </w:rPr>
        <w:t>is squandering an opportunity to secure</w:t>
      </w:r>
      <w:r w:rsidRPr="00F37868">
        <w:rPr>
          <w:rStyle w:val="StyleUnderline"/>
        </w:rPr>
        <w:t xml:space="preserve"> its </w:t>
      </w:r>
      <w:r w:rsidRPr="00F37868">
        <w:rPr>
          <w:rStyle w:val="StyleUnderline"/>
          <w:highlight w:val="yellow"/>
        </w:rPr>
        <w:t>global primacy for</w:t>
      </w:r>
      <w:r w:rsidRPr="00F37868">
        <w:rPr>
          <w:rStyle w:val="StyleUnderline"/>
        </w:rPr>
        <w:t xml:space="preserve"> the next few </w:t>
      </w:r>
      <w:r w:rsidRPr="00F37868">
        <w:rPr>
          <w:rStyle w:val="StyleUnderline"/>
          <w:highlight w:val="yellow"/>
        </w:rPr>
        <w:t>generations</w:t>
      </w:r>
      <w:r w:rsidRPr="00F37868">
        <w:rPr>
          <w:sz w:val="14"/>
        </w:rPr>
        <w:t xml:space="preserve"> to come. </w:t>
      </w:r>
      <w:r w:rsidRPr="00F37868">
        <w:rPr>
          <w:rStyle w:val="StyleUnderline"/>
        </w:rPr>
        <w:t>To do this</w:t>
      </w:r>
      <w:r w:rsidRPr="00F37868">
        <w:rPr>
          <w:sz w:val="14"/>
        </w:rPr>
        <w:t xml:space="preserve">, though, </w:t>
      </w:r>
      <w:r w:rsidRPr="00F37868">
        <w:rPr>
          <w:rStyle w:val="StyleUnderline"/>
          <w:highlight w:val="yellow"/>
        </w:rPr>
        <w:t>the U.S. must rely on innovation to help the world escape the coming environmental meltdown. Developing the key technologies</w:t>
      </w:r>
      <w:r w:rsidRPr="00F37868">
        <w:rPr>
          <w:sz w:val="14"/>
        </w:rPr>
        <w:t xml:space="preserve"> that will save the planet from global warming </w:t>
      </w:r>
      <w:r w:rsidRPr="00F37868">
        <w:rPr>
          <w:rStyle w:val="StyleUnderline"/>
          <w:highlight w:val="yellow"/>
        </w:rPr>
        <w:t>will</w:t>
      </w:r>
      <w:r w:rsidRPr="00F37868">
        <w:rPr>
          <w:rStyle w:val="StyleUnderline"/>
        </w:rPr>
        <w:t xml:space="preserve"> allow the U.S. to </w:t>
      </w:r>
      <w:r w:rsidRPr="00F37868">
        <w:rPr>
          <w:rStyle w:val="StyleUnderline"/>
          <w:highlight w:val="yellow"/>
        </w:rPr>
        <w:t>outmaneuver potential great power rivals</w:t>
      </w:r>
      <w:r w:rsidRPr="00F37868">
        <w:rPr>
          <w:rStyle w:val="StyleUnderline"/>
        </w:rPr>
        <w:t xml:space="preserve"> </w:t>
      </w:r>
      <w:r w:rsidRPr="00F37868">
        <w:rPr>
          <w:rStyle w:val="StyleUnderline"/>
        </w:rPr>
        <w:lastRenderedPageBreak/>
        <w:t>seeking to replace it as the international system’s hegemon. But the greening of American strategy must occur soon.</w:t>
      </w:r>
    </w:p>
    <w:p w14:paraId="1222F0BA" w14:textId="77777777" w:rsidR="00766915" w:rsidRPr="00F37868" w:rsidRDefault="00766915" w:rsidP="00766915">
      <w:pPr>
        <w:rPr>
          <w:sz w:val="14"/>
        </w:rPr>
      </w:pPr>
      <w:r w:rsidRPr="00F37868">
        <w:rPr>
          <w:rStyle w:val="StyleUnderline"/>
          <w:highlight w:val="yellow"/>
        </w:rPr>
        <w:t>The U.S</w:t>
      </w:r>
      <w:r w:rsidRPr="00F37868">
        <w:rPr>
          <w:rStyle w:val="StyleUnderline"/>
        </w:rPr>
        <w:t xml:space="preserve">., however, </w:t>
      </w:r>
      <w:r w:rsidRPr="00F37868">
        <w:rPr>
          <w:rStyle w:val="StyleUnderline"/>
          <w:highlight w:val="yellow"/>
        </w:rPr>
        <w:t>seems to be</w:t>
      </w:r>
      <w:r w:rsidRPr="00F37868">
        <w:rPr>
          <w:sz w:val="14"/>
        </w:rPr>
        <w:t xml:space="preserve"> stuck in time, </w:t>
      </w:r>
      <w:r w:rsidRPr="00F37868">
        <w:rPr>
          <w:rStyle w:val="StyleUnderline"/>
          <w:highlight w:val="yellow"/>
        </w:rPr>
        <w:t>unable to move beyond oil-centric geo-politics</w:t>
      </w:r>
      <w:r w:rsidRPr="00F37868">
        <w:rPr>
          <w:sz w:val="14"/>
        </w:rPr>
        <w:t xml:space="preserve"> in any meaningful way.</w:t>
      </w:r>
    </w:p>
    <w:p w14:paraId="6179D9C9" w14:textId="77777777" w:rsidR="00766915" w:rsidRPr="00F37868" w:rsidRDefault="00766915" w:rsidP="00766915">
      <w:pPr>
        <w:rPr>
          <w:sz w:val="14"/>
          <w:szCs w:val="14"/>
        </w:rPr>
      </w:pPr>
      <w:r w:rsidRPr="00F37868">
        <w:rPr>
          <w:sz w:val="14"/>
          <w:szCs w:val="14"/>
        </w:rPr>
        <w:t>Often, the gridlock is portrayed as a partisan difference, with Republicans resisting action and Democrats pleading for action.</w:t>
      </w:r>
    </w:p>
    <w:p w14:paraId="1AA4DDC9" w14:textId="77777777" w:rsidR="00766915" w:rsidRPr="00F37868" w:rsidRDefault="00766915" w:rsidP="00766915">
      <w:pPr>
        <w:rPr>
          <w:sz w:val="14"/>
          <w:szCs w:val="14"/>
        </w:rPr>
      </w:pPr>
      <w:r w:rsidRPr="00F37868">
        <w:rPr>
          <w:sz w:val="14"/>
          <w:szCs w:val="14"/>
        </w:rPr>
        <w:t>This, though, is an unfair characterization as there are numerous proactive Republicans and quite a few reticent Democrats.</w:t>
      </w:r>
    </w:p>
    <w:p w14:paraId="41DD1713" w14:textId="77777777" w:rsidR="00766915" w:rsidRPr="00F37868" w:rsidRDefault="00766915" w:rsidP="00766915">
      <w:pPr>
        <w:rPr>
          <w:sz w:val="14"/>
          <w:szCs w:val="14"/>
        </w:rPr>
      </w:pPr>
      <w:r w:rsidRPr="00F37868">
        <w:rPr>
          <w:sz w:val="14"/>
          <w:szCs w:val="14"/>
        </w:rPr>
        <w:t>The real divide is instead one between realists and liberals.</w:t>
      </w:r>
    </w:p>
    <w:p w14:paraId="59CB1070" w14:textId="77777777" w:rsidR="00766915" w:rsidRPr="00F37868" w:rsidRDefault="00766915" w:rsidP="00766915">
      <w:pPr>
        <w:rPr>
          <w:sz w:val="14"/>
        </w:rPr>
      </w:pPr>
      <w:r w:rsidRPr="00F37868">
        <w:rPr>
          <w:rStyle w:val="StyleUnderline"/>
        </w:rPr>
        <w:t>Students of realpolitik, which</w:t>
      </w:r>
      <w:r w:rsidRPr="00F37868">
        <w:rPr>
          <w:sz w:val="14"/>
        </w:rPr>
        <w:t xml:space="preserve"> still </w:t>
      </w:r>
      <w:r w:rsidRPr="00F37868">
        <w:rPr>
          <w:rStyle w:val="StyleUnderline"/>
        </w:rPr>
        <w:t>heavily guides American</w:t>
      </w:r>
      <w:r w:rsidRPr="00F37868">
        <w:rPr>
          <w:sz w:val="14"/>
        </w:rPr>
        <w:t xml:space="preserve"> foreign </w:t>
      </w:r>
      <w:r w:rsidRPr="00F37868">
        <w:rPr>
          <w:rStyle w:val="StyleUnderline"/>
        </w:rPr>
        <w:t>policy, largely discount environmental issues as they are not seen as advancing national interests in a way that generates relative power advantages vis-à-vis the other major powers</w:t>
      </w:r>
      <w:r w:rsidRPr="00F37868">
        <w:rPr>
          <w:sz w:val="14"/>
        </w:rPr>
        <w:t xml:space="preserve"> in the system: Russia, China, Japan, India, and the European Union.</w:t>
      </w:r>
    </w:p>
    <w:p w14:paraId="5E427F0A" w14:textId="77777777" w:rsidR="00766915" w:rsidRPr="00F37868" w:rsidRDefault="00766915" w:rsidP="00766915">
      <w:pPr>
        <w:rPr>
          <w:sz w:val="14"/>
          <w:szCs w:val="14"/>
        </w:rPr>
      </w:pPr>
      <w:r w:rsidRPr="00F37868">
        <w:rPr>
          <w:sz w:val="14"/>
          <w:szCs w:val="14"/>
        </w:rPr>
        <w:t>Liberals, on the other hand, have recognized that global warming might very well become the greatest challenge ever faced by mankind. As such, their thinking often eschews narrowly defined national interests for the greater global good. This, though, ruffles elected officials whose sworn obligation is, above all, to protect and promote American national interests.</w:t>
      </w:r>
    </w:p>
    <w:p w14:paraId="3810811E" w14:textId="77777777" w:rsidR="00766915" w:rsidRPr="00F37868" w:rsidRDefault="00766915" w:rsidP="00766915">
      <w:pPr>
        <w:rPr>
          <w:sz w:val="14"/>
        </w:rPr>
      </w:pPr>
      <w:r w:rsidRPr="00F37868">
        <w:rPr>
          <w:sz w:val="14"/>
        </w:rPr>
        <w:t xml:space="preserve">What both sides need to understand is that </w:t>
      </w:r>
      <w:r w:rsidRPr="00F37868">
        <w:rPr>
          <w:rStyle w:val="StyleUnderline"/>
          <w:highlight w:val="yellow"/>
        </w:rPr>
        <w:t>by becoming a lean, mean, green fighting machine, the U.S. can actually bring together liberals and realists to advance a collective interest</w:t>
      </w:r>
      <w:r w:rsidRPr="00F37868">
        <w:rPr>
          <w:rStyle w:val="StyleUnderline"/>
        </w:rPr>
        <w:t xml:space="preserve"> which benefits every nation, while at the same time, securing America’s global primacy</w:t>
      </w:r>
      <w:r w:rsidRPr="00F37868">
        <w:rPr>
          <w:sz w:val="14"/>
        </w:rPr>
        <w:t xml:space="preserve"> well </w:t>
      </w:r>
      <w:r w:rsidRPr="00F37868">
        <w:rPr>
          <w:rStyle w:val="StyleUnderline"/>
        </w:rPr>
        <w:t>into the future.</w:t>
      </w:r>
    </w:p>
    <w:p w14:paraId="6C36379C" w14:textId="77777777" w:rsidR="00766915" w:rsidRPr="00F37868" w:rsidRDefault="00766915" w:rsidP="00766915">
      <w:pPr>
        <w:rPr>
          <w:rStyle w:val="StyleUnderline"/>
        </w:rPr>
      </w:pPr>
      <w:r w:rsidRPr="00F37868">
        <w:rPr>
          <w:sz w:val="14"/>
        </w:rPr>
        <w:t xml:space="preserve">To do so, </w:t>
      </w:r>
      <w:r w:rsidRPr="00F37868">
        <w:rPr>
          <w:rStyle w:val="StyleUnderline"/>
        </w:rPr>
        <w:t>the U.S. must re-invent itself as</w:t>
      </w:r>
      <w:r w:rsidRPr="00F37868">
        <w:rPr>
          <w:sz w:val="14"/>
        </w:rPr>
        <w:t xml:space="preserve"> not just your traditional hegemon, but as </w:t>
      </w:r>
      <w:r w:rsidRPr="00F37868">
        <w:rPr>
          <w:rStyle w:val="StyleUnderline"/>
        </w:rPr>
        <w:t xml:space="preserve">history’s first </w:t>
      </w:r>
      <w:proofErr w:type="gramStart"/>
      <w:r w:rsidRPr="00F37868">
        <w:rPr>
          <w:rStyle w:val="StyleUnderline"/>
        </w:rPr>
        <w:t>ever green</w:t>
      </w:r>
      <w:proofErr w:type="gramEnd"/>
      <w:r w:rsidRPr="00F37868">
        <w:rPr>
          <w:rStyle w:val="StyleUnderline"/>
        </w:rPr>
        <w:t xml:space="preserve"> hegemon.</w:t>
      </w:r>
    </w:p>
    <w:p w14:paraId="77004219" w14:textId="77777777" w:rsidR="00766915" w:rsidRPr="00F37868" w:rsidRDefault="00766915" w:rsidP="00766915">
      <w:pPr>
        <w:rPr>
          <w:sz w:val="14"/>
          <w:szCs w:val="14"/>
        </w:rPr>
      </w:pPr>
      <w:r w:rsidRPr="00F37868">
        <w:rPr>
          <w:sz w:val="14"/>
          <w:szCs w:val="14"/>
        </w:rPr>
        <w:t>Hegemons are countries that dominate the international system - bailing out other countries in times of global crisis, establishing and maintaining the most important international institutions, and covering the costs that result from free-riding and cheating global obligations. Since 1945, that role has been the purview of the United States.</w:t>
      </w:r>
    </w:p>
    <w:p w14:paraId="5FF49E9C" w14:textId="77777777" w:rsidR="00766915" w:rsidRPr="00F37868" w:rsidRDefault="00766915" w:rsidP="00766915">
      <w:pPr>
        <w:rPr>
          <w:sz w:val="14"/>
          <w:szCs w:val="14"/>
        </w:rPr>
      </w:pPr>
      <w:r w:rsidRPr="00F37868">
        <w:rPr>
          <w:sz w:val="14"/>
          <w:szCs w:val="14"/>
        </w:rPr>
        <w:t>Immediately after World War II, Europe and Asia laid in ruin, the global economy required resuscitation, the countries of the free world needed security guarantees, and the entire system longed for a multilateral forum where global concerns could be addressed. The U.S., emerging the least scathed by the systemic crisis of fascism’s rise, stepped up to the challenge and established the postwar (and current) liberal order.</w:t>
      </w:r>
    </w:p>
    <w:p w14:paraId="4675A54E" w14:textId="77777777" w:rsidR="00766915" w:rsidRPr="00F37868" w:rsidRDefault="00766915" w:rsidP="00766915">
      <w:pPr>
        <w:rPr>
          <w:sz w:val="14"/>
          <w:szCs w:val="14"/>
        </w:rPr>
      </w:pPr>
      <w:r w:rsidRPr="00F37868">
        <w:rPr>
          <w:sz w:val="14"/>
          <w:szCs w:val="14"/>
        </w:rPr>
        <w:t xml:space="preserve">But don’t let the world “liberal” fool you. While many nations benefited from America’s </w:t>
      </w:r>
      <w:proofErr w:type="gramStart"/>
      <w:r w:rsidRPr="00F37868">
        <w:rPr>
          <w:sz w:val="14"/>
          <w:szCs w:val="14"/>
        </w:rPr>
        <w:t>new-found</w:t>
      </w:r>
      <w:proofErr w:type="gramEnd"/>
      <w:r w:rsidRPr="00F37868">
        <w:rPr>
          <w:sz w:val="14"/>
          <w:szCs w:val="14"/>
        </w:rPr>
        <w:t xml:space="preserve"> hegemony, the U.S. was driven largely by “realist” selfish national interests. The liberal order first and foremost benefited the U.S.</w:t>
      </w:r>
    </w:p>
    <w:p w14:paraId="2A538AFD" w14:textId="77777777" w:rsidR="00766915" w:rsidRPr="00F37868" w:rsidRDefault="00766915" w:rsidP="00766915">
      <w:pPr>
        <w:rPr>
          <w:sz w:val="14"/>
          <w:szCs w:val="14"/>
        </w:rPr>
      </w:pPr>
      <w:r w:rsidRPr="00F37868">
        <w:rPr>
          <w:sz w:val="14"/>
          <w:szCs w:val="14"/>
        </w:rPr>
        <w:t>With the U.S. becoming bogged down in places like Afghanistan and Iraq, running a record national debt, and failing to shore up the dollar, the future of American hegemony now seems to be facing a serious contest: potential rivals - acting like sharks smelling blood in the water - wish to challenge the U.S. on a variety of fronts. This has led numerous commentators to forecast the U.S.’s imminent fall from grace.</w:t>
      </w:r>
    </w:p>
    <w:p w14:paraId="6207C3BB" w14:textId="77777777" w:rsidR="00766915" w:rsidRPr="00F37868" w:rsidRDefault="00766915" w:rsidP="00766915">
      <w:pPr>
        <w:rPr>
          <w:sz w:val="14"/>
          <w:szCs w:val="14"/>
        </w:rPr>
      </w:pPr>
      <w:r w:rsidRPr="00F37868">
        <w:rPr>
          <w:sz w:val="14"/>
          <w:szCs w:val="14"/>
        </w:rPr>
        <w:t>Not all hope is lost however.</w:t>
      </w:r>
    </w:p>
    <w:p w14:paraId="5EECC322" w14:textId="77777777" w:rsidR="00766915" w:rsidRPr="00F37868" w:rsidRDefault="00766915" w:rsidP="00766915">
      <w:pPr>
        <w:rPr>
          <w:rStyle w:val="StyleUnderline"/>
        </w:rPr>
      </w:pPr>
      <w:r w:rsidRPr="00F37868">
        <w:rPr>
          <w:rStyle w:val="StyleUnderline"/>
          <w:highlight w:val="yellow"/>
        </w:rPr>
        <w:t>With</w:t>
      </w:r>
      <w:r w:rsidRPr="00F37868">
        <w:rPr>
          <w:rStyle w:val="StyleUnderline"/>
        </w:rPr>
        <w:t xml:space="preserve"> the impending systemic crisis of</w:t>
      </w:r>
      <w:r w:rsidRPr="00F37868">
        <w:t xml:space="preserve"> global </w:t>
      </w:r>
      <w:r w:rsidRPr="00F37868">
        <w:rPr>
          <w:rStyle w:val="StyleUnderline"/>
          <w:highlight w:val="yellow"/>
        </w:rPr>
        <w:t>warming</w:t>
      </w:r>
      <w:r w:rsidRPr="00F37868">
        <w:t xml:space="preserve"> on the horizon, </w:t>
      </w:r>
      <w:r w:rsidRPr="00F37868">
        <w:rPr>
          <w:rStyle w:val="StyleUnderline"/>
          <w:highlight w:val="yellow"/>
        </w:rPr>
        <w:t>the U.S</w:t>
      </w:r>
      <w:r w:rsidRPr="00F37868">
        <w:rPr>
          <w:rStyle w:val="StyleUnderline"/>
        </w:rPr>
        <w:t>.</w:t>
      </w:r>
      <w:r w:rsidRPr="00F37868">
        <w:t xml:space="preserve"> again </w:t>
      </w:r>
      <w:r w:rsidRPr="00F37868">
        <w:rPr>
          <w:rStyle w:val="StyleUnderline"/>
          <w:highlight w:val="yellow"/>
        </w:rPr>
        <w:t>finds itself in a position to address a transnational problem in a way that will benefit both the</w:t>
      </w:r>
      <w:r w:rsidRPr="00F37868">
        <w:rPr>
          <w:rStyle w:val="StyleUnderline"/>
        </w:rPr>
        <w:t xml:space="preserve"> international </w:t>
      </w:r>
      <w:r w:rsidRPr="00F37868">
        <w:rPr>
          <w:rStyle w:val="StyleUnderline"/>
          <w:highlight w:val="yellow"/>
        </w:rPr>
        <w:t>community</w:t>
      </w:r>
      <w:r w:rsidRPr="00F37868">
        <w:rPr>
          <w:rStyle w:val="StyleUnderline"/>
        </w:rPr>
        <w:t xml:space="preserve"> collectively </w:t>
      </w:r>
      <w:r w:rsidRPr="00F37868">
        <w:rPr>
          <w:rStyle w:val="StyleUnderline"/>
          <w:highlight w:val="yellow"/>
        </w:rPr>
        <w:t>and the U.S.</w:t>
      </w:r>
      <w:r w:rsidRPr="00F37868">
        <w:rPr>
          <w:rStyle w:val="StyleUnderline"/>
        </w:rPr>
        <w:t xml:space="preserve"> selfishly.</w:t>
      </w:r>
    </w:p>
    <w:p w14:paraId="3C06E643" w14:textId="77777777" w:rsidR="00766915" w:rsidRPr="00F37868" w:rsidRDefault="00766915" w:rsidP="00766915">
      <w:pPr>
        <w:rPr>
          <w:sz w:val="14"/>
        </w:rPr>
      </w:pPr>
      <w:r w:rsidRPr="00F37868">
        <w:rPr>
          <w:rStyle w:val="StyleUnderline"/>
        </w:rPr>
        <w:t>The</w:t>
      </w:r>
      <w:r w:rsidRPr="00F37868">
        <w:rPr>
          <w:sz w:val="14"/>
        </w:rPr>
        <w:t xml:space="preserve"> current </w:t>
      </w:r>
      <w:r w:rsidRPr="00F37868">
        <w:rPr>
          <w:rStyle w:val="StyleUnderline"/>
        </w:rPr>
        <w:t xml:space="preserve">problem is two-fold. </w:t>
      </w:r>
      <w:r w:rsidRPr="00F37868">
        <w:rPr>
          <w:rStyle w:val="StyleUnderline"/>
          <w:highlight w:val="yellow"/>
        </w:rPr>
        <w:t>First</w:t>
      </w:r>
      <w:r w:rsidRPr="00F37868">
        <w:rPr>
          <w:rStyle w:val="StyleUnderline"/>
        </w:rPr>
        <w:t>,</w:t>
      </w:r>
      <w:r w:rsidRPr="00F37868">
        <w:rPr>
          <w:sz w:val="14"/>
        </w:rPr>
        <w:t xml:space="preserve"> the </w:t>
      </w:r>
      <w:r w:rsidRPr="00F37868">
        <w:rPr>
          <w:rStyle w:val="StyleUnderline"/>
          <w:highlight w:val="yellow"/>
        </w:rPr>
        <w:t>competition for oil is fueling animosities</w:t>
      </w:r>
      <w:r w:rsidRPr="00F37868">
        <w:rPr>
          <w:sz w:val="14"/>
        </w:rPr>
        <w:t xml:space="preserve"> between the major powers. The </w:t>
      </w:r>
      <w:r w:rsidRPr="00F37868">
        <w:rPr>
          <w:rStyle w:val="StyleUnderline"/>
        </w:rPr>
        <w:t xml:space="preserve">geopolitics of </w:t>
      </w:r>
      <w:r w:rsidRPr="00F37868">
        <w:rPr>
          <w:rStyle w:val="StyleUnderline"/>
          <w:highlight w:val="yellow"/>
        </w:rPr>
        <w:t>oil has</w:t>
      </w:r>
      <w:r w:rsidRPr="00F37868">
        <w:rPr>
          <w:sz w:val="14"/>
        </w:rPr>
        <w:t xml:space="preserve"> already </w:t>
      </w:r>
      <w:r w:rsidRPr="00F37868">
        <w:rPr>
          <w:rStyle w:val="StyleUnderline"/>
          <w:highlight w:val="yellow"/>
        </w:rPr>
        <w:t>emboldened Russia</w:t>
      </w:r>
      <w:r w:rsidRPr="00F37868">
        <w:rPr>
          <w:sz w:val="14"/>
        </w:rPr>
        <w:t xml:space="preserve"> in its ‘near abroad’ </w:t>
      </w:r>
      <w:r w:rsidRPr="00F37868">
        <w:rPr>
          <w:rStyle w:val="StyleUnderline"/>
          <w:highlight w:val="yellow"/>
        </w:rPr>
        <w:t>and China in</w:t>
      </w:r>
      <w:r w:rsidRPr="00F37868">
        <w:rPr>
          <w:rStyle w:val="StyleUnderline"/>
        </w:rPr>
        <w:t xml:space="preserve"> far-off places like </w:t>
      </w:r>
      <w:r w:rsidRPr="00F37868">
        <w:rPr>
          <w:rStyle w:val="StyleUnderline"/>
          <w:highlight w:val="yellow"/>
        </w:rPr>
        <w:t>Africa and Latin America</w:t>
      </w:r>
      <w:r w:rsidRPr="00F37868">
        <w:rPr>
          <w:sz w:val="14"/>
        </w:rPr>
        <w:t xml:space="preserve">. As oil is a limited natural resource, </w:t>
      </w:r>
      <w:r w:rsidRPr="00F37868">
        <w:rPr>
          <w:rStyle w:val="StyleUnderline"/>
        </w:rPr>
        <w:t>a nasty zero-sum contest could be looming</w:t>
      </w:r>
      <w:r w:rsidRPr="00F37868">
        <w:rPr>
          <w:sz w:val="14"/>
        </w:rPr>
        <w:t xml:space="preserve"> on the horizon for the U.S. and its major power rivals - a contest </w:t>
      </w:r>
      <w:r w:rsidRPr="00F37868">
        <w:rPr>
          <w:rStyle w:val="StyleUnderline"/>
          <w:highlight w:val="yellow"/>
        </w:rPr>
        <w:t>which threatens</w:t>
      </w:r>
      <w:r w:rsidRPr="00F37868">
        <w:rPr>
          <w:rStyle w:val="StyleUnderline"/>
        </w:rPr>
        <w:t xml:space="preserve"> American primacy and </w:t>
      </w:r>
      <w:r w:rsidRPr="00F37868">
        <w:rPr>
          <w:rStyle w:val="StyleUnderline"/>
          <w:highlight w:val="yellow"/>
        </w:rPr>
        <w:t>global stability.</w:t>
      </w:r>
    </w:p>
    <w:p w14:paraId="6FBC7C4B" w14:textId="77777777" w:rsidR="00766915" w:rsidRPr="00F37868" w:rsidRDefault="00766915" w:rsidP="00766915">
      <w:pPr>
        <w:rPr>
          <w:rStyle w:val="StyleUnderline"/>
        </w:rPr>
      </w:pPr>
      <w:r w:rsidRPr="00F37868">
        <w:rPr>
          <w:rStyle w:val="StyleUnderline"/>
          <w:highlight w:val="yellow"/>
        </w:rPr>
        <w:t>Second, converting fossil fuels</w:t>
      </w:r>
      <w:r w:rsidRPr="00F37868">
        <w:rPr>
          <w:rStyle w:val="StyleUnderline"/>
        </w:rPr>
        <w:t xml:space="preserve"> like oil </w:t>
      </w:r>
      <w:r w:rsidRPr="00F37868">
        <w:rPr>
          <w:rStyle w:val="StyleUnderline"/>
          <w:highlight w:val="yellow"/>
        </w:rPr>
        <w:t>to run national economies is producing irreversible harm</w:t>
      </w:r>
      <w:r w:rsidRPr="00F37868">
        <w:rPr>
          <w:rStyle w:val="StyleUnderline"/>
        </w:rPr>
        <w:t xml:space="preserve"> in </w:t>
      </w:r>
      <w:r w:rsidRPr="00F37868">
        <w:rPr>
          <w:sz w:val="14"/>
        </w:rPr>
        <w:t xml:space="preserve">the form of carbon dioxide </w:t>
      </w:r>
      <w:r w:rsidRPr="00F37868">
        <w:rPr>
          <w:rStyle w:val="StyleUnderline"/>
        </w:rPr>
        <w:t>emissions</w:t>
      </w:r>
      <w:r w:rsidRPr="00F37868">
        <w:rPr>
          <w:sz w:val="14"/>
        </w:rPr>
        <w:t xml:space="preserve">. So long as the global economy remains oil-dependent, greenhouse gases will continue to rise. </w:t>
      </w:r>
      <w:r w:rsidRPr="00F37868">
        <w:rPr>
          <w:rStyle w:val="StyleUnderline"/>
          <w:highlight w:val="yellow"/>
        </w:rPr>
        <w:t>Experts are predicting as much as a 60% increase</w:t>
      </w:r>
      <w:r w:rsidRPr="00F37868">
        <w:rPr>
          <w:rStyle w:val="StyleUnderline"/>
        </w:rPr>
        <w:t xml:space="preserve"> in</w:t>
      </w:r>
      <w:r w:rsidRPr="00F37868">
        <w:rPr>
          <w:sz w:val="14"/>
        </w:rPr>
        <w:t xml:space="preserve"> carbon dioxide </w:t>
      </w:r>
      <w:r w:rsidRPr="00F37868">
        <w:rPr>
          <w:rStyle w:val="StyleUnderline"/>
          <w:highlight w:val="yellow"/>
        </w:rPr>
        <w:t>emissions in the next twenty-five years</w:t>
      </w:r>
      <w:r w:rsidRPr="00F37868">
        <w:rPr>
          <w:rStyle w:val="StyleUnderline"/>
        </w:rPr>
        <w:t xml:space="preserve">. </w:t>
      </w:r>
      <w:r w:rsidRPr="00F37868">
        <w:rPr>
          <w:sz w:val="14"/>
        </w:rPr>
        <w:t xml:space="preserve">That likely </w:t>
      </w:r>
      <w:r w:rsidRPr="00F37868">
        <w:rPr>
          <w:rStyle w:val="StyleUnderline"/>
        </w:rPr>
        <w:t>means more devastating water shortages, droughts, forest fires, floods, and storms.</w:t>
      </w:r>
    </w:p>
    <w:p w14:paraId="2CF92EED" w14:textId="77777777" w:rsidR="00766915" w:rsidRPr="00F37868" w:rsidRDefault="00766915" w:rsidP="00766915">
      <w:r w:rsidRPr="00F37868">
        <w:t xml:space="preserve">In other words, </w:t>
      </w:r>
      <w:r w:rsidRPr="00F37868">
        <w:rPr>
          <w:rStyle w:val="StyleUnderline"/>
          <w:highlight w:val="yellow"/>
        </w:rPr>
        <w:t>if global competition for access to energy resources does not undermine international security</w:t>
      </w:r>
      <w:r w:rsidRPr="00F37868">
        <w:rPr>
          <w:rStyle w:val="StyleUnderline"/>
        </w:rPr>
        <w:t xml:space="preserve">, global </w:t>
      </w:r>
      <w:r w:rsidRPr="00F37868">
        <w:rPr>
          <w:rStyle w:val="StyleUnderline"/>
          <w:highlight w:val="yellow"/>
        </w:rPr>
        <w:t>warming will.</w:t>
      </w:r>
      <w:r w:rsidRPr="00F37868">
        <w:t xml:space="preserve"> And </w:t>
      </w:r>
      <w:r w:rsidRPr="00F37868">
        <w:rPr>
          <w:rStyle w:val="StyleUnderline"/>
        </w:rPr>
        <w:t>in either case, oil will be a culprit</w:t>
      </w:r>
      <w:r w:rsidRPr="00F37868">
        <w:t xml:space="preserve"> for the instability.</w:t>
      </w:r>
    </w:p>
    <w:p w14:paraId="6E8A004E" w14:textId="77777777" w:rsidR="00766915" w:rsidRPr="00F37868" w:rsidRDefault="00766915" w:rsidP="00766915">
      <w:pPr>
        <w:rPr>
          <w:rStyle w:val="StyleUnderline"/>
        </w:rPr>
      </w:pPr>
      <w:r w:rsidRPr="00F37868">
        <w:rPr>
          <w:sz w:val="14"/>
        </w:rPr>
        <w:t xml:space="preserve">Oil arguably has been the most precious energy resource of the last half-century. But “black gold” is so 20th century. </w:t>
      </w:r>
      <w:r w:rsidRPr="00F37868">
        <w:rPr>
          <w:rStyle w:val="StyleUnderline"/>
          <w:highlight w:val="yellow"/>
        </w:rPr>
        <w:t xml:space="preserve">The key resource for this century will be </w:t>
      </w:r>
      <w:r w:rsidRPr="00F37868">
        <w:rPr>
          <w:rStyle w:val="StyleUnderline"/>
        </w:rPr>
        <w:t xml:space="preserve">green gold - clean, </w:t>
      </w:r>
      <w:proofErr w:type="gramStart"/>
      <w:r w:rsidRPr="00F37868">
        <w:rPr>
          <w:rStyle w:val="StyleUnderline"/>
          <w:highlight w:val="yellow"/>
        </w:rPr>
        <w:t>environmentally-</w:t>
      </w:r>
      <w:r w:rsidRPr="00F37868">
        <w:rPr>
          <w:rStyle w:val="StyleUnderline"/>
          <w:highlight w:val="yellow"/>
        </w:rPr>
        <w:lastRenderedPageBreak/>
        <w:t>friendly</w:t>
      </w:r>
      <w:proofErr w:type="gramEnd"/>
      <w:r w:rsidRPr="00F37868">
        <w:rPr>
          <w:rStyle w:val="StyleUnderline"/>
          <w:highlight w:val="yellow"/>
        </w:rPr>
        <w:t xml:space="preserve"> energy</w:t>
      </w:r>
      <w:r w:rsidRPr="00F37868">
        <w:rPr>
          <w:sz w:val="14"/>
        </w:rPr>
        <w:t xml:space="preserve"> like wind, solar, and hydrogen power. </w:t>
      </w:r>
      <w:r w:rsidRPr="00F37868">
        <w:rPr>
          <w:rStyle w:val="StyleUnderline"/>
        </w:rPr>
        <w:t>Climate change leaves no alternative</w:t>
      </w:r>
      <w:r w:rsidRPr="00F37868">
        <w:rPr>
          <w:sz w:val="14"/>
        </w:rPr>
        <w:t xml:space="preserve">. And </w:t>
      </w:r>
      <w:r w:rsidRPr="00F37868">
        <w:rPr>
          <w:rStyle w:val="StyleUnderline"/>
        </w:rPr>
        <w:t>the sooner we realize this, the better off we will be.</w:t>
      </w:r>
    </w:p>
    <w:p w14:paraId="3F3A91BE" w14:textId="77777777" w:rsidR="00766915" w:rsidRPr="00F37868" w:rsidRDefault="00766915" w:rsidP="00766915">
      <w:pPr>
        <w:rPr>
          <w:rStyle w:val="StyleUnderline"/>
        </w:rPr>
      </w:pPr>
      <w:r w:rsidRPr="00F37868">
        <w:rPr>
          <w:sz w:val="14"/>
        </w:rPr>
        <w:t xml:space="preserve">What </w:t>
      </w:r>
      <w:r w:rsidRPr="00F37868">
        <w:rPr>
          <w:rStyle w:val="StyleUnderline"/>
          <w:highlight w:val="yellow"/>
        </w:rPr>
        <w:t>Washington must</w:t>
      </w:r>
      <w:r w:rsidRPr="00F37868">
        <w:rPr>
          <w:sz w:val="14"/>
        </w:rPr>
        <w:t xml:space="preserve"> do in order to avoid the traps of </w:t>
      </w:r>
      <w:proofErr w:type="spellStart"/>
      <w:r w:rsidRPr="00F37868">
        <w:rPr>
          <w:sz w:val="14"/>
        </w:rPr>
        <w:t>petropolitics</w:t>
      </w:r>
      <w:proofErr w:type="spellEnd"/>
      <w:r w:rsidRPr="00F37868">
        <w:rPr>
          <w:sz w:val="14"/>
        </w:rPr>
        <w:t xml:space="preserve"> is to </w:t>
      </w:r>
      <w:r w:rsidRPr="00F37868">
        <w:rPr>
          <w:rStyle w:val="StyleUnderline"/>
        </w:rPr>
        <w:t>convert the U.S. into the world’s first-ever green hegemon.</w:t>
      </w:r>
    </w:p>
    <w:p w14:paraId="44F604F5" w14:textId="77777777" w:rsidR="00766915" w:rsidRPr="00F37868" w:rsidRDefault="00766915" w:rsidP="00766915">
      <w:pPr>
        <w:rPr>
          <w:sz w:val="14"/>
        </w:rPr>
      </w:pPr>
      <w:r w:rsidRPr="00F37868">
        <w:rPr>
          <w:sz w:val="14"/>
        </w:rPr>
        <w:t xml:space="preserve">For starters, </w:t>
      </w:r>
      <w:r w:rsidRPr="00F37868">
        <w:rPr>
          <w:rStyle w:val="StyleUnderline"/>
        </w:rPr>
        <w:t xml:space="preserve">the federal government must drastically increase investment in energy and environmental research and development </w:t>
      </w:r>
      <w:r w:rsidRPr="00F37868">
        <w:rPr>
          <w:sz w:val="14"/>
        </w:rPr>
        <w:t xml:space="preserve">(E&amp;E R&amp;D). This will require a serious sacrifice, </w:t>
      </w:r>
      <w:r w:rsidRPr="00F37868">
        <w:rPr>
          <w:rStyle w:val="StyleUnderline"/>
        </w:rPr>
        <w:t xml:space="preserve">committing upwards of $40 billion annually </w:t>
      </w:r>
      <w:r w:rsidRPr="00F37868">
        <w:rPr>
          <w:sz w:val="14"/>
        </w:rPr>
        <w:t>to E&amp;E R&amp;D - a far cry from the few billion dollars currently being spent.</w:t>
      </w:r>
    </w:p>
    <w:p w14:paraId="2D290A2A" w14:textId="77777777" w:rsidR="00766915" w:rsidRPr="00F37868" w:rsidRDefault="00766915" w:rsidP="00766915">
      <w:pPr>
        <w:rPr>
          <w:sz w:val="14"/>
        </w:rPr>
      </w:pPr>
      <w:r w:rsidRPr="00F37868">
        <w:rPr>
          <w:rStyle w:val="StyleUnderline"/>
        </w:rPr>
        <w:t xml:space="preserve">By promoting a new national project, the U.S. could develop new technologies that will assure it does not drown in a pool of oil. Some solutions are already well known, such as </w:t>
      </w:r>
      <w:r w:rsidRPr="00F37868">
        <w:rPr>
          <w:sz w:val="14"/>
        </w:rPr>
        <w:t xml:space="preserve">raising fuel standards for automobiles; improving public transportation networks; and </w:t>
      </w:r>
      <w:r w:rsidRPr="00F37868">
        <w:rPr>
          <w:rStyle w:val="StyleUnderline"/>
          <w:highlight w:val="yellow"/>
        </w:rPr>
        <w:t>expand</w:t>
      </w:r>
      <w:r w:rsidRPr="00F37868">
        <w:rPr>
          <w:rStyle w:val="StyleUnderline"/>
        </w:rPr>
        <w:t xml:space="preserve">ing </w:t>
      </w:r>
      <w:r w:rsidRPr="00F37868">
        <w:rPr>
          <w:rStyle w:val="StyleUnderline"/>
          <w:highlight w:val="yellow"/>
        </w:rPr>
        <w:t>nuclear</w:t>
      </w:r>
      <w:r w:rsidRPr="00F37868">
        <w:rPr>
          <w:sz w:val="14"/>
        </w:rPr>
        <w:t xml:space="preserve"> and wind power sources. Others, however, have not progressed much beyond the drawing board: batteries that can store massive amounts of solar (and possibly even wind) power; efficient and cost-effective photovoltaic cells, crop-fuels, and hydrogen-based fuels; and even fusion.</w:t>
      </w:r>
    </w:p>
    <w:p w14:paraId="1A77BAF6" w14:textId="77777777" w:rsidR="00766915" w:rsidRPr="00F37868" w:rsidRDefault="00766915" w:rsidP="00766915">
      <w:pPr>
        <w:rPr>
          <w:rStyle w:val="StyleUnderline"/>
        </w:rPr>
      </w:pPr>
      <w:r w:rsidRPr="00F37868">
        <w:rPr>
          <w:rStyle w:val="StyleUnderline"/>
        </w:rPr>
        <w:t xml:space="preserve">Such </w:t>
      </w:r>
      <w:r w:rsidRPr="00F37868">
        <w:rPr>
          <w:rStyle w:val="StyleUnderline"/>
          <w:highlight w:val="yellow"/>
        </w:rPr>
        <w:t>innovations</w:t>
      </w:r>
      <w:r w:rsidRPr="00F37868">
        <w:rPr>
          <w:rStyle w:val="StyleUnderline"/>
        </w:rPr>
        <w:t xml:space="preserve"> </w:t>
      </w:r>
      <w:r w:rsidRPr="00F37868">
        <w:rPr>
          <w:sz w:val="14"/>
        </w:rPr>
        <w:t xml:space="preserve">will not only provide alternatives to oil, they </w:t>
      </w:r>
      <w:r w:rsidRPr="00F37868">
        <w:rPr>
          <w:rStyle w:val="StyleUnderline"/>
          <w:highlight w:val="yellow"/>
        </w:rPr>
        <w:t>will</w:t>
      </w:r>
      <w:r w:rsidRPr="00F37868">
        <w:rPr>
          <w:rStyle w:val="StyleUnderline"/>
        </w:rPr>
        <w:t xml:space="preserve"> </w:t>
      </w:r>
      <w:r w:rsidRPr="00F37868">
        <w:rPr>
          <w:sz w:val="14"/>
        </w:rPr>
        <w:t xml:space="preserve">also </w:t>
      </w:r>
      <w:r w:rsidRPr="00F37868">
        <w:rPr>
          <w:rStyle w:val="StyleUnderline"/>
          <w:highlight w:val="yellow"/>
        </w:rPr>
        <w:t>give the U.S. an edge in the global competition for heg</w:t>
      </w:r>
      <w:r w:rsidRPr="00F37868">
        <w:rPr>
          <w:sz w:val="14"/>
        </w:rPr>
        <w:t xml:space="preserve">emony. </w:t>
      </w:r>
      <w:r w:rsidRPr="00F37868">
        <w:rPr>
          <w:rStyle w:val="StyleUnderline"/>
          <w:highlight w:val="yellow"/>
        </w:rPr>
        <w:t>If the U.S. is able to produce tech</w:t>
      </w:r>
      <w:r w:rsidRPr="00F37868">
        <w:rPr>
          <w:rStyle w:val="StyleUnderline"/>
        </w:rPr>
        <w:t xml:space="preserve">nologies that allow modern, globalized societies </w:t>
      </w:r>
      <w:r w:rsidRPr="00F37868">
        <w:rPr>
          <w:rStyle w:val="StyleUnderline"/>
          <w:highlight w:val="yellow"/>
        </w:rPr>
        <w:t>to escape</w:t>
      </w:r>
      <w:r w:rsidRPr="00F37868">
        <w:rPr>
          <w:rStyle w:val="StyleUnderline"/>
        </w:rPr>
        <w:t xml:space="preserve"> the </w:t>
      </w:r>
      <w:r w:rsidRPr="00F37868">
        <w:rPr>
          <w:rStyle w:val="StyleUnderline"/>
          <w:highlight w:val="yellow"/>
        </w:rPr>
        <w:t>oil</w:t>
      </w:r>
      <w:r w:rsidRPr="00F37868">
        <w:rPr>
          <w:rStyle w:val="StyleUnderline"/>
        </w:rPr>
        <w:t xml:space="preserve"> trap, those </w:t>
      </w:r>
      <w:r w:rsidRPr="00F37868">
        <w:rPr>
          <w:rStyle w:val="StyleUnderline"/>
          <w:highlight w:val="yellow"/>
        </w:rPr>
        <w:t>nations will</w:t>
      </w:r>
      <w:r w:rsidRPr="00F37868">
        <w:rPr>
          <w:rStyle w:val="StyleUnderline"/>
        </w:rPr>
        <w:t xml:space="preserve"> eventually </w:t>
      </w:r>
      <w:r w:rsidRPr="00F37868">
        <w:rPr>
          <w:rStyle w:val="StyleUnderline"/>
          <w:highlight w:val="yellow"/>
        </w:rPr>
        <w:t>have</w:t>
      </w:r>
      <w:r w:rsidRPr="00F37868">
        <w:rPr>
          <w:rStyle w:val="StyleUnderline"/>
        </w:rPr>
        <w:t xml:space="preserve"> no choice but </w:t>
      </w:r>
      <w:r w:rsidRPr="00F37868">
        <w:rPr>
          <w:rStyle w:val="StyleUnderline"/>
          <w:highlight w:val="yellow"/>
        </w:rPr>
        <w:t>to adopt such tech</w:t>
      </w:r>
      <w:r w:rsidRPr="00F37868">
        <w:rPr>
          <w:rStyle w:val="StyleUnderline"/>
        </w:rPr>
        <w:t xml:space="preserve">nologies. </w:t>
      </w:r>
      <w:r w:rsidRPr="00F37868">
        <w:rPr>
          <w:rStyle w:val="StyleUnderline"/>
          <w:highlight w:val="yellow"/>
        </w:rPr>
        <w:t>And this will give the U.S. a tremendous economic boom, while simultaneously providing it with</w:t>
      </w:r>
      <w:r w:rsidRPr="00F37868">
        <w:rPr>
          <w:rStyle w:val="StyleUnderline"/>
        </w:rPr>
        <w:t xml:space="preserve"> means of </w:t>
      </w:r>
      <w:r w:rsidRPr="00F37868">
        <w:rPr>
          <w:rStyle w:val="StyleUnderline"/>
          <w:highlight w:val="yellow"/>
        </w:rPr>
        <w:t>leverage</w:t>
      </w:r>
      <w:r w:rsidRPr="00F37868">
        <w:rPr>
          <w:rStyle w:val="StyleUnderline"/>
        </w:rPr>
        <w:t xml:space="preserve"> that can be employed </w:t>
      </w:r>
      <w:r w:rsidRPr="00F37868">
        <w:rPr>
          <w:rStyle w:val="StyleUnderline"/>
          <w:highlight w:val="yellow"/>
        </w:rPr>
        <w:t>to keep</w:t>
      </w:r>
      <w:r w:rsidRPr="00F37868">
        <w:rPr>
          <w:rStyle w:val="StyleUnderline"/>
        </w:rPr>
        <w:t xml:space="preserve"> potential </w:t>
      </w:r>
      <w:r w:rsidRPr="00F37868">
        <w:rPr>
          <w:rStyle w:val="StyleUnderline"/>
          <w:highlight w:val="yellow"/>
        </w:rPr>
        <w:t>foes in check.</w:t>
      </w:r>
    </w:p>
    <w:p w14:paraId="7E4C30B4" w14:textId="77777777" w:rsidR="00766915" w:rsidRPr="00F37868" w:rsidRDefault="00766915" w:rsidP="00766915">
      <w:pPr>
        <w:pStyle w:val="Heading4"/>
      </w:pPr>
      <w:r w:rsidRPr="00F37868">
        <w:t xml:space="preserve">SMRs solve case – they’re cheaper, easier and faster to make, more resistant to </w:t>
      </w:r>
      <w:proofErr w:type="spellStart"/>
      <w:r w:rsidRPr="00F37868">
        <w:t>prolif</w:t>
      </w:r>
      <w:proofErr w:type="spellEnd"/>
      <w:r w:rsidRPr="00F37868">
        <w:t>, meltdowns, and waste mismanagement</w:t>
      </w:r>
    </w:p>
    <w:p w14:paraId="4BF55237" w14:textId="77777777" w:rsidR="00766915" w:rsidRPr="00F37868" w:rsidRDefault="00766915" w:rsidP="00766915">
      <w:proofErr w:type="spellStart"/>
      <w:r w:rsidRPr="00F37868">
        <w:rPr>
          <w:rStyle w:val="Style13ptBold"/>
        </w:rPr>
        <w:t>Iyer</w:t>
      </w:r>
      <w:proofErr w:type="spellEnd"/>
      <w:r w:rsidRPr="00F37868">
        <w:rPr>
          <w:rStyle w:val="Style13ptBold"/>
        </w:rPr>
        <w:t xml:space="preserve"> et al 14</w:t>
      </w:r>
      <w:r w:rsidRPr="00F37868">
        <w:t xml:space="preserve"> - </w:t>
      </w:r>
      <w:proofErr w:type="spellStart"/>
      <w:r w:rsidRPr="00F37868">
        <w:t>Gokul</w:t>
      </w:r>
      <w:proofErr w:type="spellEnd"/>
      <w:r w:rsidRPr="00F37868">
        <w:t xml:space="preserve"> </w:t>
      </w:r>
      <w:proofErr w:type="spellStart"/>
      <w:r w:rsidRPr="00F37868">
        <w:t>Iyer</w:t>
      </w:r>
      <w:proofErr w:type="spellEnd"/>
      <w:r w:rsidRPr="00F37868">
        <w:t xml:space="preserve">, Nathan </w:t>
      </w:r>
      <w:proofErr w:type="spellStart"/>
      <w:r w:rsidRPr="00F37868">
        <w:t>Hultman</w:t>
      </w:r>
      <w:proofErr w:type="spellEnd"/>
      <w:r w:rsidRPr="00F37868">
        <w:t xml:space="preserve">, and Steve Fetter of the School of Public Policy, University of Maryland, Son H. Kim of the Joint Global Change Research Institute, Pacific Northwest National Laboratory and University of Maryland: 6 July 2014 (“Implications of small modular reactors for climate change mitigation” </w:t>
      </w:r>
      <w:proofErr w:type="spellStart"/>
      <w:r w:rsidRPr="00F37868">
        <w:t>Elseiver</w:t>
      </w:r>
      <w:proofErr w:type="spellEnd"/>
      <w:r w:rsidRPr="00F37868">
        <w:t xml:space="preserve"> Ltd. Journal of Energy Economics, p. 1, Available Online at http://www.karnteknik.se/upload/aktiviteter/medlemsaktiviteter/20151009_Staffan%20Qvists%20Energy%20Policy.pdf, Accessed 8/8/16)IG</w:t>
      </w:r>
    </w:p>
    <w:p w14:paraId="1D5FE651" w14:textId="77777777" w:rsidR="00766915" w:rsidRPr="00F37868" w:rsidRDefault="00766915" w:rsidP="00766915">
      <w:pPr>
        <w:rPr>
          <w:sz w:val="14"/>
        </w:rPr>
      </w:pPr>
      <w:r w:rsidRPr="00F37868">
        <w:rPr>
          <w:rStyle w:val="StyleUnderline"/>
          <w:highlight w:val="yellow"/>
        </w:rPr>
        <w:t>Achieving climate policy targets will require large-scale deployment of</w:t>
      </w:r>
      <w:r w:rsidRPr="00F37868">
        <w:rPr>
          <w:rStyle w:val="StyleUnderline"/>
        </w:rPr>
        <w:t xml:space="preserve"> </w:t>
      </w:r>
      <w:r w:rsidRPr="00F37868">
        <w:rPr>
          <w:sz w:val="14"/>
        </w:rPr>
        <w:t xml:space="preserve">low-carbon energy technologies, </w:t>
      </w:r>
      <w:proofErr w:type="spellStart"/>
      <w:r w:rsidRPr="00F37868">
        <w:rPr>
          <w:sz w:val="14"/>
        </w:rPr>
        <w:t>includ</w:t>
      </w:r>
      <w:proofErr w:type="spellEnd"/>
      <w:r w:rsidRPr="00F37868">
        <w:rPr>
          <w:sz w:val="14"/>
        </w:rPr>
        <w:t xml:space="preserve">- </w:t>
      </w:r>
      <w:proofErr w:type="spellStart"/>
      <w:r w:rsidRPr="00F37868">
        <w:rPr>
          <w:sz w:val="14"/>
        </w:rPr>
        <w:t>ing</w:t>
      </w:r>
      <w:proofErr w:type="spellEnd"/>
      <w:r w:rsidRPr="00F37868">
        <w:rPr>
          <w:sz w:val="14"/>
        </w:rPr>
        <w:t xml:space="preserve"> </w:t>
      </w:r>
      <w:r w:rsidRPr="00F37868">
        <w:rPr>
          <w:rStyle w:val="StyleUnderline"/>
          <w:highlight w:val="yellow"/>
        </w:rPr>
        <w:t>nuclear power. The</w:t>
      </w:r>
      <w:r w:rsidRPr="00F37868">
        <w:rPr>
          <w:rStyle w:val="StyleUnderline"/>
        </w:rPr>
        <w:t xml:space="preserve"> small modular reactor (</w:t>
      </w:r>
      <w:r w:rsidRPr="00F37868">
        <w:rPr>
          <w:rStyle w:val="StyleUnderline"/>
          <w:highlight w:val="yellow"/>
        </w:rPr>
        <w:t>SMR) is</w:t>
      </w:r>
      <w:r w:rsidRPr="00F37868">
        <w:rPr>
          <w:rStyle w:val="StyleUnderline"/>
        </w:rPr>
        <w:t xml:space="preserve"> </w:t>
      </w:r>
      <w:r w:rsidRPr="00F37868">
        <w:rPr>
          <w:sz w:val="14"/>
        </w:rPr>
        <w:t xml:space="preserve">viewed as </w:t>
      </w:r>
      <w:r w:rsidRPr="00F37868">
        <w:rPr>
          <w:rStyle w:val="StyleUnderline"/>
          <w:highlight w:val="yellow"/>
        </w:rPr>
        <w:t>a possible solution to the problems of energy security as well as climate change.</w:t>
      </w:r>
      <w:r w:rsidRPr="00F37868">
        <w:rPr>
          <w:rStyle w:val="StyleUnderline"/>
        </w:rPr>
        <w:t xml:space="preserve"> </w:t>
      </w:r>
      <w:r w:rsidRPr="00F37868">
        <w:rPr>
          <w:sz w:val="14"/>
        </w:rPr>
        <w:t xml:space="preserve">In this paper, we use an integrated assessment model (IAM) to investigate the evolution of a global energy portfolio with SMRs under a stringent climate policy. Technology selection in the model is based on costs; we use results from previous expert elicitation studies of SMR costs. We find </w:t>
      </w:r>
      <w:r w:rsidRPr="00F37868">
        <w:rPr>
          <w:rStyle w:val="StyleUnderline"/>
        </w:rPr>
        <w:t xml:space="preserve">that the </w:t>
      </w:r>
      <w:r w:rsidRPr="00F37868">
        <w:rPr>
          <w:rStyle w:val="StyleUnderline"/>
          <w:highlight w:val="yellow"/>
        </w:rPr>
        <w:t>costs of achieving a 2 °C target are lower with SMRs</w:t>
      </w:r>
      <w:r w:rsidRPr="00F37868">
        <w:rPr>
          <w:sz w:val="14"/>
          <w:szCs w:val="14"/>
        </w:rPr>
        <w:t xml:space="preserve"> than without. The costs are higher when large reactors do not compete for market share compared to a world in which they can compete freely. When both SMRs and large reactors compete for market share, reduction in mitigation cost is achieved only under advanced </w:t>
      </w:r>
      <w:proofErr w:type="spellStart"/>
      <w:r w:rsidRPr="00F37868">
        <w:rPr>
          <w:sz w:val="14"/>
          <w:szCs w:val="14"/>
        </w:rPr>
        <w:t>assump</w:t>
      </w:r>
      <w:proofErr w:type="spellEnd"/>
      <w:r w:rsidRPr="00F37868">
        <w:rPr>
          <w:sz w:val="14"/>
          <w:szCs w:val="14"/>
        </w:rPr>
        <w:t xml:space="preserve">- </w:t>
      </w:r>
      <w:proofErr w:type="spellStart"/>
      <w:r w:rsidRPr="00F37868">
        <w:rPr>
          <w:sz w:val="14"/>
          <w:szCs w:val="14"/>
        </w:rPr>
        <w:t>tions</w:t>
      </w:r>
      <w:proofErr w:type="spellEnd"/>
      <w:r w:rsidRPr="00F37868">
        <w:rPr>
          <w:sz w:val="14"/>
          <w:szCs w:val="14"/>
        </w:rPr>
        <w:t xml:space="preserve"> about SMR technology costs and future cost improvements. While the availability of SMRs could lower </w:t>
      </w:r>
      <w:proofErr w:type="spellStart"/>
      <w:r w:rsidRPr="00F37868">
        <w:rPr>
          <w:sz w:val="14"/>
          <w:szCs w:val="14"/>
        </w:rPr>
        <w:t>mit</w:t>
      </w:r>
      <w:proofErr w:type="spellEnd"/>
      <w:r w:rsidRPr="00F37868">
        <w:rPr>
          <w:sz w:val="14"/>
          <w:szCs w:val="14"/>
        </w:rPr>
        <w:t xml:space="preserve">- </w:t>
      </w:r>
      <w:proofErr w:type="spellStart"/>
      <w:r w:rsidRPr="00F37868">
        <w:rPr>
          <w:sz w:val="14"/>
          <w:szCs w:val="14"/>
        </w:rPr>
        <w:t>igation</w:t>
      </w:r>
      <w:proofErr w:type="spellEnd"/>
      <w:r w:rsidRPr="00F37868">
        <w:rPr>
          <w:sz w:val="14"/>
          <w:szCs w:val="14"/>
        </w:rPr>
        <w:t xml:space="preserve"> costs by a moderate amount, actual realization of these benefits would depend on the rapid </w:t>
      </w:r>
      <w:proofErr w:type="gramStart"/>
      <w:r w:rsidRPr="00F37868">
        <w:rPr>
          <w:sz w:val="14"/>
          <w:szCs w:val="14"/>
        </w:rPr>
        <w:t>up-scaling</w:t>
      </w:r>
      <w:proofErr w:type="gramEnd"/>
      <w:r w:rsidRPr="00F37868">
        <w:rPr>
          <w:sz w:val="14"/>
          <w:szCs w:val="14"/>
        </w:rPr>
        <w:t xml:space="preserve"> of SMRs in the near term. </w:t>
      </w:r>
      <w:proofErr w:type="gramStart"/>
      <w:r w:rsidRPr="00F37868">
        <w:rPr>
          <w:sz w:val="14"/>
          <w:szCs w:val="14"/>
        </w:rPr>
        <w:t>Such rapid deployment could be limited by several social, institutional and behavioral obstacles</w:t>
      </w:r>
      <w:proofErr w:type="gramEnd"/>
      <w:r w:rsidRPr="00F37868">
        <w:rPr>
          <w:sz w:val="14"/>
          <w:szCs w:val="14"/>
        </w:rPr>
        <w:t>.</w:t>
      </w:r>
      <w:r w:rsidRPr="00F37868">
        <w:rPr>
          <w:sz w:val="14"/>
        </w:rPr>
        <w:t xml:space="preserve"> </w:t>
      </w:r>
      <w:r w:rsidRPr="00F37868">
        <w:rPr>
          <w:sz w:val="14"/>
          <w:szCs w:val="14"/>
        </w:rPr>
        <w:t xml:space="preserve">1. Introduction </w:t>
      </w:r>
      <w:r w:rsidRPr="00F37868">
        <w:rPr>
          <w:sz w:val="14"/>
        </w:rPr>
        <w:t xml:space="preserve">The international community has established a target of keeping global mean temperature rise below 2 °C in order to prevent </w:t>
      </w:r>
      <w:proofErr w:type="spellStart"/>
      <w:r w:rsidRPr="00F37868">
        <w:rPr>
          <w:sz w:val="14"/>
        </w:rPr>
        <w:t>dan</w:t>
      </w:r>
      <w:proofErr w:type="spellEnd"/>
      <w:r w:rsidRPr="00F37868">
        <w:rPr>
          <w:sz w:val="14"/>
        </w:rPr>
        <w:t xml:space="preserve">- </w:t>
      </w:r>
      <w:proofErr w:type="spellStart"/>
      <w:r w:rsidRPr="00F37868">
        <w:rPr>
          <w:sz w:val="14"/>
        </w:rPr>
        <w:t>gerous</w:t>
      </w:r>
      <w:proofErr w:type="spellEnd"/>
      <w:r w:rsidRPr="00F37868">
        <w:rPr>
          <w:sz w:val="14"/>
        </w:rPr>
        <w:t xml:space="preserve"> anthropogenic interference with the climate system (UNFCCC, 2010). Achieving such stringent climate goals will require substantial reductions—in the order of 50% below current levels— in the emissions of greenhouse </w:t>
      </w:r>
      <w:proofErr w:type="gramStart"/>
      <w:r w:rsidRPr="00F37868">
        <w:rPr>
          <w:sz w:val="14"/>
        </w:rPr>
        <w:t>gases(</w:t>
      </w:r>
      <w:proofErr w:type="gramEnd"/>
      <w:r w:rsidRPr="00F37868">
        <w:rPr>
          <w:sz w:val="14"/>
        </w:rPr>
        <w:t xml:space="preserve">GHG) by 2050 and deeper cuts beyond (IPCC, 2007). Nuclear energy, along with other low-carbon technologies, is expected to play a significant role in contributing to the growing demand for energy without emitting CO2 (IAEA, 2013; Kim and Edmonds, 2007). However, </w:t>
      </w:r>
      <w:r w:rsidRPr="00F37868">
        <w:rPr>
          <w:sz w:val="14"/>
          <w:szCs w:val="14"/>
        </w:rPr>
        <w:t xml:space="preserve">perspectives vary widely on the potential for substantial increases in the deployment of nuclear power— a divergence that hinges on expectations of future cost reductions, risk of accident, proliferation dangers, waste dis- </w:t>
      </w:r>
      <w:proofErr w:type="spellStart"/>
      <w:r w:rsidRPr="00F37868">
        <w:rPr>
          <w:sz w:val="14"/>
          <w:szCs w:val="14"/>
        </w:rPr>
        <w:t>posal</w:t>
      </w:r>
      <w:proofErr w:type="spellEnd"/>
      <w:r w:rsidRPr="00F37868">
        <w:rPr>
          <w:sz w:val="14"/>
          <w:szCs w:val="14"/>
        </w:rPr>
        <w:t xml:space="preserve"> solutions and public acceptance of conventional nuclear power (see for example, </w:t>
      </w:r>
      <w:proofErr w:type="spellStart"/>
      <w:r w:rsidRPr="00F37868">
        <w:rPr>
          <w:sz w:val="14"/>
          <w:szCs w:val="14"/>
        </w:rPr>
        <w:t>Dittmar</w:t>
      </w:r>
      <w:proofErr w:type="spellEnd"/>
      <w:r w:rsidRPr="00F37868">
        <w:rPr>
          <w:sz w:val="14"/>
          <w:szCs w:val="14"/>
        </w:rPr>
        <w:t xml:space="preserve">, 2012; </w:t>
      </w:r>
      <w:proofErr w:type="spellStart"/>
      <w:r w:rsidRPr="00F37868">
        <w:rPr>
          <w:sz w:val="14"/>
          <w:szCs w:val="14"/>
        </w:rPr>
        <w:t>Joskow</w:t>
      </w:r>
      <w:proofErr w:type="spellEnd"/>
      <w:r w:rsidRPr="00F37868">
        <w:rPr>
          <w:sz w:val="14"/>
          <w:szCs w:val="14"/>
        </w:rPr>
        <w:t xml:space="preserve"> and Parsons, 2012). </w:t>
      </w:r>
      <w:r w:rsidRPr="00F37868">
        <w:rPr>
          <w:rStyle w:val="StyleUnderline"/>
        </w:rPr>
        <w:t>In this context, there has been considerable interest in small modular reactors (</w:t>
      </w:r>
      <w:r w:rsidRPr="00F37868">
        <w:rPr>
          <w:rStyle w:val="StyleUnderline"/>
          <w:highlight w:val="yellow"/>
        </w:rPr>
        <w:t>SMRs</w:t>
      </w:r>
      <w:r w:rsidRPr="00F37868">
        <w:rPr>
          <w:rStyle w:val="StyleUnderline"/>
        </w:rPr>
        <w:t>)</w:t>
      </w:r>
      <w:r w:rsidRPr="00F37868">
        <w:rPr>
          <w:sz w:val="14"/>
        </w:rPr>
        <w:t xml:space="preserve"> which are defined by the </w:t>
      </w:r>
      <w:proofErr w:type="spellStart"/>
      <w:r w:rsidRPr="00F37868">
        <w:rPr>
          <w:sz w:val="14"/>
        </w:rPr>
        <w:t>Internation</w:t>
      </w:r>
      <w:proofErr w:type="spellEnd"/>
      <w:r w:rsidRPr="00F37868">
        <w:rPr>
          <w:sz w:val="14"/>
        </w:rPr>
        <w:t xml:space="preserve">- al Atomic Energy Agency (IAEA) as reactors whose sizes are smaller than 300 </w:t>
      </w:r>
      <w:proofErr w:type="spellStart"/>
      <w:r w:rsidRPr="00F37868">
        <w:rPr>
          <w:sz w:val="14"/>
        </w:rPr>
        <w:t>MWe</w:t>
      </w:r>
      <w:proofErr w:type="spellEnd"/>
      <w:r w:rsidRPr="00F37868">
        <w:rPr>
          <w:sz w:val="14"/>
        </w:rPr>
        <w:t xml:space="preserve"> (IAEA, 2012). </w:t>
      </w:r>
      <w:r w:rsidRPr="00F37868">
        <w:rPr>
          <w:rStyle w:val="StyleUnderline"/>
        </w:rPr>
        <w:t xml:space="preserve">Proponents view these </w:t>
      </w:r>
      <w:r w:rsidRPr="00F37868">
        <w:rPr>
          <w:rStyle w:val="StyleUnderline"/>
        </w:rPr>
        <w:lastRenderedPageBreak/>
        <w:t xml:space="preserve">reactors as more likely to </w:t>
      </w:r>
      <w:r w:rsidRPr="00F37868">
        <w:rPr>
          <w:rStyle w:val="StyleUnderline"/>
          <w:highlight w:val="yellow"/>
        </w:rPr>
        <w:t>overcome</w:t>
      </w:r>
      <w:r w:rsidRPr="00F37868">
        <w:rPr>
          <w:rStyle w:val="StyleUnderline"/>
        </w:rPr>
        <w:t xml:space="preserve"> </w:t>
      </w:r>
      <w:r w:rsidRPr="00F37868">
        <w:rPr>
          <w:rStyle w:val="StyleUnderline"/>
          <w:highlight w:val="yellow"/>
        </w:rPr>
        <w:t xml:space="preserve">many of the problems faced by the nuclear industry today, with improved economics, proliferation resistance, and easier </w:t>
      </w:r>
      <w:proofErr w:type="spellStart"/>
      <w:r w:rsidRPr="00F37868">
        <w:rPr>
          <w:rStyle w:val="StyleUnderline"/>
          <w:highlight w:val="yellow"/>
        </w:rPr>
        <w:t>integra</w:t>
      </w:r>
      <w:proofErr w:type="spellEnd"/>
      <w:r w:rsidRPr="00F37868">
        <w:rPr>
          <w:rStyle w:val="StyleUnderline"/>
          <w:highlight w:val="yellow"/>
        </w:rPr>
        <w:t xml:space="preserve">- </w:t>
      </w:r>
      <w:proofErr w:type="spellStart"/>
      <w:r w:rsidRPr="00F37868">
        <w:rPr>
          <w:rStyle w:val="StyleUnderline"/>
          <w:highlight w:val="yellow"/>
        </w:rPr>
        <w:t>tion</w:t>
      </w:r>
      <w:proofErr w:type="spellEnd"/>
      <w:r w:rsidRPr="00F37868">
        <w:rPr>
          <w:rStyle w:val="StyleUnderline"/>
          <w:highlight w:val="yellow"/>
        </w:rPr>
        <w:t xml:space="preserve"> </w:t>
      </w:r>
      <w:r w:rsidRPr="00F37868">
        <w:rPr>
          <w:rStyle w:val="StyleUnderline"/>
        </w:rPr>
        <w:t xml:space="preserve">into energy systems. They promise to provide an improved </w:t>
      </w:r>
      <w:proofErr w:type="spellStart"/>
      <w:r w:rsidRPr="00F37868">
        <w:rPr>
          <w:rStyle w:val="StyleUnderline"/>
        </w:rPr>
        <w:t>ap</w:t>
      </w:r>
      <w:proofErr w:type="spellEnd"/>
      <w:r w:rsidRPr="00F37868">
        <w:rPr>
          <w:rStyle w:val="StyleUnderline"/>
        </w:rPr>
        <w:t xml:space="preserve">- </w:t>
      </w:r>
      <w:proofErr w:type="spellStart"/>
      <w:r w:rsidRPr="00F37868">
        <w:rPr>
          <w:rStyle w:val="StyleUnderline"/>
        </w:rPr>
        <w:t>proach</w:t>
      </w:r>
      <w:proofErr w:type="spellEnd"/>
      <w:r w:rsidRPr="00F37868">
        <w:rPr>
          <w:rStyle w:val="StyleUnderline"/>
        </w:rPr>
        <w:t xml:space="preserve"> to the dual problems of energy security and climate change, especially in the developing world.</w:t>
      </w:r>
      <w:r w:rsidRPr="00F37868">
        <w:rPr>
          <w:sz w:val="14"/>
        </w:rPr>
        <w:t xml:space="preserve"> However, like any new technology, SMRs face a number of challenges for successful commercial de- </w:t>
      </w:r>
      <w:proofErr w:type="spellStart"/>
      <w:r w:rsidRPr="00F37868">
        <w:rPr>
          <w:sz w:val="14"/>
        </w:rPr>
        <w:t>ployment</w:t>
      </w:r>
      <w:proofErr w:type="spellEnd"/>
      <w:r w:rsidRPr="00F37868">
        <w:rPr>
          <w:sz w:val="14"/>
        </w:rPr>
        <w:t xml:space="preserve">. Current cost estimates are highly uncertain because of the early stage of development, and the evolution of SMRs in the overall portfolio—competing with not only conventional nuclear but also all other energy sources—is therefore hard to estimate without a systematic method. </w:t>
      </w:r>
      <w:r w:rsidRPr="00F37868">
        <w:rPr>
          <w:sz w:val="14"/>
          <w:szCs w:val="14"/>
        </w:rPr>
        <w:t xml:space="preserve">In this paper, we investigate the implications of the availability of SMRs as a technology alternative for climate change mitigation. To do so, we add a new technology category of SMRs to an integrated assess- </w:t>
      </w:r>
      <w:proofErr w:type="spellStart"/>
      <w:r w:rsidRPr="00F37868">
        <w:rPr>
          <w:sz w:val="14"/>
          <w:szCs w:val="14"/>
        </w:rPr>
        <w:t>ment</w:t>
      </w:r>
      <w:proofErr w:type="spellEnd"/>
      <w:r w:rsidRPr="00F37868">
        <w:rPr>
          <w:sz w:val="14"/>
          <w:szCs w:val="14"/>
        </w:rPr>
        <w:t xml:space="preserve"> model (described in Section 3.1), and use cost estimates from the recent expert elicitation published by Abdulla et al. (2013). Then, we seek to answer the following questions: How much would the </w:t>
      </w:r>
      <w:proofErr w:type="spellStart"/>
      <w:r w:rsidRPr="00F37868">
        <w:rPr>
          <w:sz w:val="14"/>
          <w:szCs w:val="14"/>
        </w:rPr>
        <w:t>availabil</w:t>
      </w:r>
      <w:proofErr w:type="spellEnd"/>
      <w:r w:rsidRPr="00F37868">
        <w:rPr>
          <w:sz w:val="14"/>
          <w:szCs w:val="14"/>
        </w:rPr>
        <w:t xml:space="preserve">- </w:t>
      </w:r>
      <w:proofErr w:type="spellStart"/>
      <w:r w:rsidRPr="00F37868">
        <w:rPr>
          <w:sz w:val="14"/>
          <w:szCs w:val="14"/>
        </w:rPr>
        <w:t>ity</w:t>
      </w:r>
      <w:proofErr w:type="spellEnd"/>
      <w:r w:rsidRPr="00F37868">
        <w:rPr>
          <w:sz w:val="14"/>
          <w:szCs w:val="14"/>
        </w:rPr>
        <w:t xml:space="preserve"> of SMRs impact the costs of achieving a stringent climate policy tar- get? How would these impacts change if there </w:t>
      </w:r>
      <w:proofErr w:type="gramStart"/>
      <w:r w:rsidRPr="00F37868">
        <w:rPr>
          <w:sz w:val="14"/>
          <w:szCs w:val="14"/>
        </w:rPr>
        <w:t>is</w:t>
      </w:r>
      <w:proofErr w:type="gramEnd"/>
      <w:r w:rsidRPr="00F37868">
        <w:rPr>
          <w:sz w:val="14"/>
          <w:szCs w:val="14"/>
        </w:rPr>
        <w:t xml:space="preserve"> no new investment in large reactors? 2. Background 2.1. Technical and economic advantages of the SMR option </w:t>
      </w:r>
      <w:proofErr w:type="gramStart"/>
      <w:r w:rsidRPr="00F37868">
        <w:rPr>
          <w:sz w:val="14"/>
        </w:rPr>
        <w:t>Three</w:t>
      </w:r>
      <w:proofErr w:type="gramEnd"/>
      <w:r w:rsidRPr="00F37868">
        <w:rPr>
          <w:sz w:val="14"/>
        </w:rPr>
        <w:t xml:space="preserve"> major types of SMR designs are being developed (see </w:t>
      </w:r>
      <w:proofErr w:type="spellStart"/>
      <w:r w:rsidRPr="00F37868">
        <w:rPr>
          <w:sz w:val="14"/>
        </w:rPr>
        <w:t>Vujic</w:t>
      </w:r>
      <w:proofErr w:type="spellEnd"/>
      <w:r w:rsidRPr="00F37868">
        <w:rPr>
          <w:sz w:val="14"/>
        </w:rPr>
        <w:t xml:space="preserve">́ et al., 2012; </w:t>
      </w:r>
      <w:proofErr w:type="spellStart"/>
      <w:r w:rsidRPr="00F37868">
        <w:rPr>
          <w:sz w:val="14"/>
        </w:rPr>
        <w:t>Kessides</w:t>
      </w:r>
      <w:proofErr w:type="spellEnd"/>
      <w:r w:rsidRPr="00F37868">
        <w:rPr>
          <w:sz w:val="14"/>
        </w:rPr>
        <w:t xml:space="preserve"> and </w:t>
      </w:r>
      <w:proofErr w:type="spellStart"/>
      <w:r w:rsidRPr="00F37868">
        <w:rPr>
          <w:sz w:val="14"/>
        </w:rPr>
        <w:t>Kuznetsov</w:t>
      </w:r>
      <w:proofErr w:type="spellEnd"/>
      <w:r w:rsidRPr="00F37868">
        <w:rPr>
          <w:sz w:val="14"/>
        </w:rPr>
        <w:t xml:space="preserve">, 2012; WNA, 2013a for </w:t>
      </w:r>
      <w:proofErr w:type="spellStart"/>
      <w:r w:rsidRPr="00F37868">
        <w:rPr>
          <w:sz w:val="14"/>
        </w:rPr>
        <w:t>comprehen</w:t>
      </w:r>
      <w:proofErr w:type="spellEnd"/>
      <w:r w:rsidRPr="00F37868">
        <w:rPr>
          <w:sz w:val="14"/>
        </w:rPr>
        <w:t xml:space="preserve">- </w:t>
      </w:r>
      <w:proofErr w:type="spellStart"/>
      <w:r w:rsidRPr="00F37868">
        <w:rPr>
          <w:sz w:val="14"/>
        </w:rPr>
        <w:t>sive</w:t>
      </w:r>
      <w:proofErr w:type="spellEnd"/>
      <w:r w:rsidRPr="00F37868">
        <w:rPr>
          <w:sz w:val="14"/>
        </w:rPr>
        <w:t xml:space="preserve"> reviews of SMR designs). The first type is based on the pressurized water reactor (PWR) technology, which is in widespread use today in large reactors. Examples include the International Reactor Innovative and Secure (IRIS), which involves an international team coordinated by Westinghouse; the Russian KLT-40 and VBER-300; the </w:t>
      </w:r>
      <w:proofErr w:type="spellStart"/>
      <w:r w:rsidRPr="00F37868">
        <w:rPr>
          <w:sz w:val="14"/>
        </w:rPr>
        <w:t>NuScale</w:t>
      </w:r>
      <w:proofErr w:type="spellEnd"/>
      <w:r w:rsidRPr="00F37868">
        <w:rPr>
          <w:sz w:val="14"/>
        </w:rPr>
        <w:t xml:space="preserve"> 45 </w:t>
      </w:r>
      <w:proofErr w:type="spellStart"/>
      <w:r w:rsidRPr="00F37868">
        <w:rPr>
          <w:sz w:val="14"/>
        </w:rPr>
        <w:t>MWe</w:t>
      </w:r>
      <w:proofErr w:type="spellEnd"/>
      <w:r w:rsidRPr="00F37868">
        <w:rPr>
          <w:sz w:val="14"/>
        </w:rPr>
        <w:t xml:space="preserve">; the Babcock and Wilcox 180 </w:t>
      </w:r>
      <w:proofErr w:type="spellStart"/>
      <w:r w:rsidRPr="00F37868">
        <w:rPr>
          <w:sz w:val="14"/>
        </w:rPr>
        <w:t>MWe</w:t>
      </w:r>
      <w:proofErr w:type="spellEnd"/>
      <w:r w:rsidRPr="00F37868">
        <w:rPr>
          <w:sz w:val="14"/>
        </w:rPr>
        <w:t xml:space="preserve"> </w:t>
      </w:r>
      <w:proofErr w:type="spellStart"/>
      <w:r w:rsidRPr="00F37868">
        <w:rPr>
          <w:sz w:val="14"/>
        </w:rPr>
        <w:t>mPower</w:t>
      </w:r>
      <w:proofErr w:type="spellEnd"/>
      <w:r w:rsidRPr="00F37868">
        <w:rPr>
          <w:sz w:val="14"/>
        </w:rPr>
        <w:t xml:space="preserve"> and the </w:t>
      </w:r>
      <w:proofErr w:type="spellStart"/>
      <w:r w:rsidRPr="00F37868">
        <w:rPr>
          <w:sz w:val="14"/>
        </w:rPr>
        <w:t>Westing</w:t>
      </w:r>
      <w:proofErr w:type="spellEnd"/>
      <w:r w:rsidRPr="00F37868">
        <w:rPr>
          <w:sz w:val="14"/>
        </w:rPr>
        <w:t xml:space="preserve">- house 225 </w:t>
      </w:r>
      <w:proofErr w:type="spellStart"/>
      <w:r w:rsidRPr="00F37868">
        <w:rPr>
          <w:sz w:val="14"/>
        </w:rPr>
        <w:t>MWe</w:t>
      </w:r>
      <w:proofErr w:type="spellEnd"/>
      <w:r w:rsidRPr="00F37868">
        <w:rPr>
          <w:sz w:val="14"/>
        </w:rPr>
        <w:t xml:space="preserve"> (</w:t>
      </w:r>
      <w:proofErr w:type="spellStart"/>
      <w:r w:rsidRPr="00F37868">
        <w:rPr>
          <w:sz w:val="14"/>
        </w:rPr>
        <w:t>Carelli</w:t>
      </w:r>
      <w:proofErr w:type="spellEnd"/>
      <w:r w:rsidRPr="00F37868">
        <w:rPr>
          <w:sz w:val="14"/>
        </w:rPr>
        <w:t xml:space="preserve"> et al., 2004; IAEA, 2012; </w:t>
      </w:r>
      <w:proofErr w:type="spellStart"/>
      <w:r w:rsidRPr="00F37868">
        <w:rPr>
          <w:sz w:val="14"/>
        </w:rPr>
        <w:t>NuScale</w:t>
      </w:r>
      <w:proofErr w:type="spellEnd"/>
      <w:r w:rsidRPr="00F37868">
        <w:rPr>
          <w:sz w:val="14"/>
        </w:rPr>
        <w:t xml:space="preserve">, 2013; </w:t>
      </w:r>
      <w:proofErr w:type="spellStart"/>
      <w:r w:rsidRPr="00F37868">
        <w:rPr>
          <w:sz w:val="14"/>
        </w:rPr>
        <w:t>Vujic</w:t>
      </w:r>
      <w:proofErr w:type="spellEnd"/>
      <w:r w:rsidRPr="00F37868">
        <w:rPr>
          <w:sz w:val="14"/>
        </w:rPr>
        <w:t>́ et al., 2012; Westinghouse, 2013</w:t>
      </w:r>
      <w:r w:rsidRPr="00F37868">
        <w:rPr>
          <w:sz w:val="14"/>
          <w:szCs w:val="14"/>
        </w:rPr>
        <w:t xml:space="preserve">). In addition to the PWR concept, some SMR designs are also based on the boiling water reactor and heavy water reactor concepts (IAEA, 2012). The second type consists of high temperature gas-cooled reactors (HTGRs) that use helium gas as the coolant and graphite as moderator. The outlet temperature of the secondary fluid in these reactors is typically very high, which makes these reactors useful for cogeneration applications. Examples in- </w:t>
      </w:r>
      <w:proofErr w:type="spellStart"/>
      <w:r w:rsidRPr="00F37868">
        <w:rPr>
          <w:sz w:val="14"/>
          <w:szCs w:val="14"/>
        </w:rPr>
        <w:t>clude</w:t>
      </w:r>
      <w:proofErr w:type="spellEnd"/>
      <w:r w:rsidRPr="00F37868">
        <w:rPr>
          <w:sz w:val="14"/>
          <w:szCs w:val="14"/>
        </w:rPr>
        <w:t xml:space="preserve"> the ANTARES developed by AREVA, the Chinese </w:t>
      </w:r>
      <w:proofErr w:type="spellStart"/>
      <w:r w:rsidRPr="00F37868">
        <w:rPr>
          <w:sz w:val="14"/>
          <w:szCs w:val="14"/>
        </w:rPr>
        <w:t>Shidaowan</w:t>
      </w:r>
      <w:proofErr w:type="spellEnd"/>
      <w:r w:rsidRPr="00F37868">
        <w:rPr>
          <w:sz w:val="14"/>
          <w:szCs w:val="14"/>
        </w:rPr>
        <w:t xml:space="preserve"> pro- </w:t>
      </w:r>
      <w:proofErr w:type="spellStart"/>
      <w:r w:rsidRPr="00F37868">
        <w:rPr>
          <w:sz w:val="14"/>
          <w:szCs w:val="14"/>
        </w:rPr>
        <w:t>ject</w:t>
      </w:r>
      <w:proofErr w:type="spellEnd"/>
      <w:r w:rsidRPr="00F37868">
        <w:rPr>
          <w:sz w:val="14"/>
          <w:szCs w:val="14"/>
        </w:rPr>
        <w:t xml:space="preserve"> and the Gas Turbine Modular Helium Reactor (GT-MHR) by General Atomics (WNA, 2013a, </w:t>
      </w:r>
      <w:proofErr w:type="gramStart"/>
      <w:r w:rsidRPr="00F37868">
        <w:rPr>
          <w:sz w:val="14"/>
          <w:szCs w:val="14"/>
        </w:rPr>
        <w:t>2013b</w:t>
      </w:r>
      <w:proofErr w:type="gramEnd"/>
      <w:r w:rsidRPr="00F37868">
        <w:rPr>
          <w:sz w:val="14"/>
          <w:szCs w:val="14"/>
        </w:rPr>
        <w:t>). The third group includes SMRs that are cooled by liquid metal or molten salt. An example</w:t>
      </w:r>
      <w:r w:rsidRPr="00F37868">
        <w:rPr>
          <w:sz w:val="14"/>
        </w:rPr>
        <w:t xml:space="preserve"> is the Toshiba 50 </w:t>
      </w:r>
      <w:proofErr w:type="spellStart"/>
      <w:r w:rsidRPr="00F37868">
        <w:rPr>
          <w:sz w:val="14"/>
        </w:rPr>
        <w:t>MWe</w:t>
      </w:r>
      <w:proofErr w:type="spellEnd"/>
      <w:r w:rsidRPr="00F37868">
        <w:rPr>
          <w:sz w:val="14"/>
        </w:rPr>
        <w:t xml:space="preserve"> S4 sodium-cooled fast reactor. The latter design con- </w:t>
      </w:r>
      <w:proofErr w:type="spellStart"/>
      <w:r w:rsidRPr="00F37868">
        <w:rPr>
          <w:sz w:val="14"/>
        </w:rPr>
        <w:t>cepts</w:t>
      </w:r>
      <w:proofErr w:type="spellEnd"/>
      <w:r w:rsidRPr="00F37868">
        <w:rPr>
          <w:sz w:val="14"/>
        </w:rPr>
        <w:t xml:space="preserve"> are expected to be the most difficult to license, since there is not much experience in operating such reactors or available test facilities for verifying new designs (</w:t>
      </w:r>
      <w:proofErr w:type="spellStart"/>
      <w:r w:rsidRPr="00F37868">
        <w:rPr>
          <w:sz w:val="14"/>
        </w:rPr>
        <w:t>Vujic</w:t>
      </w:r>
      <w:proofErr w:type="spellEnd"/>
      <w:r w:rsidRPr="00F37868">
        <w:rPr>
          <w:sz w:val="14"/>
        </w:rPr>
        <w:t xml:space="preserve">́ et al., 2012). </w:t>
      </w:r>
      <w:r w:rsidRPr="00F37868">
        <w:rPr>
          <w:rStyle w:val="StyleUnderline"/>
        </w:rPr>
        <w:t xml:space="preserve">From an economic standpoint, the </w:t>
      </w:r>
      <w:r w:rsidRPr="00F37868">
        <w:rPr>
          <w:rStyle w:val="StyleUnderline"/>
          <w:highlight w:val="yellow"/>
        </w:rPr>
        <w:t>smaller size of the SMR</w:t>
      </w:r>
      <w:r w:rsidRPr="00F37868">
        <w:rPr>
          <w:rStyle w:val="StyleUnderline"/>
        </w:rPr>
        <w:t xml:space="preserve"> means</w:t>
      </w:r>
      <w:r w:rsidRPr="00F37868">
        <w:rPr>
          <w:sz w:val="14"/>
        </w:rPr>
        <w:t xml:space="preserve"> a potential loss of economies of scale in generation associated with large re- actors, but </w:t>
      </w:r>
      <w:r w:rsidRPr="00F37868">
        <w:rPr>
          <w:rStyle w:val="StyleUnderline"/>
          <w:highlight w:val="yellow"/>
        </w:rPr>
        <w:t xml:space="preserve">promises future economies of scale in manufacture and de- </w:t>
      </w:r>
      <w:proofErr w:type="spellStart"/>
      <w:r w:rsidRPr="00F37868">
        <w:rPr>
          <w:rStyle w:val="StyleUnderline"/>
          <w:highlight w:val="yellow"/>
        </w:rPr>
        <w:t>ployment</w:t>
      </w:r>
      <w:proofErr w:type="spellEnd"/>
      <w:r w:rsidRPr="00F37868">
        <w:rPr>
          <w:rStyle w:val="StyleUnderline"/>
        </w:rPr>
        <w:t>.</w:t>
      </w:r>
      <w:r w:rsidRPr="00F37868">
        <w:rPr>
          <w:sz w:val="14"/>
        </w:rPr>
        <w:t xml:space="preserve"> Recent expert elicitations have reported higher overnight (capital) costs for SMRs compared to GW-scale Gen II and Gen III systems (Abdulla et al., 2013; </w:t>
      </w:r>
      <w:proofErr w:type="spellStart"/>
      <w:r w:rsidRPr="00F37868">
        <w:rPr>
          <w:sz w:val="14"/>
        </w:rPr>
        <w:t>Anadon</w:t>
      </w:r>
      <w:proofErr w:type="spellEnd"/>
      <w:r w:rsidRPr="00F37868">
        <w:rPr>
          <w:sz w:val="14"/>
        </w:rPr>
        <w:t xml:space="preserve"> et al., 2012; </w:t>
      </w:r>
      <w:proofErr w:type="spellStart"/>
      <w:r w:rsidRPr="00F37868">
        <w:rPr>
          <w:sz w:val="14"/>
        </w:rPr>
        <w:t>Anadón</w:t>
      </w:r>
      <w:proofErr w:type="spellEnd"/>
      <w:r w:rsidRPr="00F37868">
        <w:rPr>
          <w:sz w:val="14"/>
        </w:rPr>
        <w:t xml:space="preserve"> et al., 2013). </w:t>
      </w:r>
    </w:p>
    <w:p w14:paraId="03137F35" w14:textId="77777777" w:rsidR="00766915" w:rsidRPr="00F37868" w:rsidRDefault="00766915" w:rsidP="00766915">
      <w:pPr>
        <w:rPr>
          <w:sz w:val="14"/>
        </w:rPr>
      </w:pPr>
      <w:proofErr w:type="spellStart"/>
      <w:r w:rsidRPr="00F37868">
        <w:rPr>
          <w:sz w:val="14"/>
        </w:rPr>
        <w:t>Neverthe</w:t>
      </w:r>
      <w:proofErr w:type="spellEnd"/>
      <w:r w:rsidRPr="00F37868">
        <w:rPr>
          <w:sz w:val="14"/>
        </w:rPr>
        <w:t xml:space="preserve">- less, </w:t>
      </w:r>
      <w:r w:rsidRPr="00F37868">
        <w:rPr>
          <w:rStyle w:val="StyleUnderline"/>
        </w:rPr>
        <w:t>SMRs have a number of technical and economic advantages com- pared to large reactors</w:t>
      </w:r>
      <w:r w:rsidRPr="00F37868">
        <w:rPr>
          <w:sz w:val="14"/>
        </w:rPr>
        <w:t xml:space="preserve"> (</w:t>
      </w:r>
      <w:proofErr w:type="spellStart"/>
      <w:r w:rsidRPr="00F37868">
        <w:rPr>
          <w:sz w:val="14"/>
        </w:rPr>
        <w:t>Carelli</w:t>
      </w:r>
      <w:proofErr w:type="spellEnd"/>
      <w:r w:rsidRPr="00F37868">
        <w:rPr>
          <w:sz w:val="14"/>
        </w:rPr>
        <w:t xml:space="preserve"> et al., 2010; Ingersoll, 2009; </w:t>
      </w:r>
      <w:proofErr w:type="spellStart"/>
      <w:r w:rsidRPr="00F37868">
        <w:rPr>
          <w:sz w:val="14"/>
        </w:rPr>
        <w:t>Kessides</w:t>
      </w:r>
      <w:proofErr w:type="spellEnd"/>
      <w:r w:rsidRPr="00F37868">
        <w:rPr>
          <w:sz w:val="14"/>
        </w:rPr>
        <w:t xml:space="preserve"> and </w:t>
      </w:r>
      <w:proofErr w:type="spellStart"/>
      <w:r w:rsidRPr="00F37868">
        <w:rPr>
          <w:sz w:val="14"/>
        </w:rPr>
        <w:t>Kuznetsov</w:t>
      </w:r>
      <w:proofErr w:type="spellEnd"/>
      <w:r w:rsidRPr="00F37868">
        <w:rPr>
          <w:sz w:val="14"/>
        </w:rPr>
        <w:t xml:space="preserve">, 2012; </w:t>
      </w:r>
      <w:proofErr w:type="spellStart"/>
      <w:r w:rsidRPr="00F37868">
        <w:rPr>
          <w:sz w:val="14"/>
        </w:rPr>
        <w:t>Kuznetsov</w:t>
      </w:r>
      <w:proofErr w:type="spellEnd"/>
      <w:r w:rsidRPr="00F37868">
        <w:rPr>
          <w:sz w:val="14"/>
        </w:rPr>
        <w:t xml:space="preserve">, 2008; </w:t>
      </w:r>
      <w:proofErr w:type="spellStart"/>
      <w:r w:rsidRPr="00F37868">
        <w:rPr>
          <w:sz w:val="14"/>
        </w:rPr>
        <w:t>Rosner</w:t>
      </w:r>
      <w:proofErr w:type="spellEnd"/>
      <w:r w:rsidRPr="00F37868">
        <w:rPr>
          <w:sz w:val="14"/>
        </w:rPr>
        <w:t xml:space="preserve"> and Goldberg, 2011). </w:t>
      </w:r>
      <w:r w:rsidRPr="00F37868">
        <w:rPr>
          <w:rStyle w:val="StyleUnderline"/>
        </w:rPr>
        <w:t>First</w:t>
      </w:r>
      <w:r w:rsidRPr="00F37868">
        <w:rPr>
          <w:sz w:val="14"/>
        </w:rPr>
        <w:t>, un- like large reactors</w:t>
      </w:r>
      <w:r w:rsidRPr="00F37868">
        <w:rPr>
          <w:sz w:val="14"/>
          <w:highlight w:val="cyan"/>
        </w:rPr>
        <w:t xml:space="preserve">, </w:t>
      </w:r>
      <w:r w:rsidRPr="00F37868">
        <w:rPr>
          <w:rStyle w:val="StyleUnderline"/>
          <w:highlight w:val="yellow"/>
        </w:rPr>
        <w:t xml:space="preserve">SMR designs are compact because a number of compo- </w:t>
      </w:r>
      <w:proofErr w:type="spellStart"/>
      <w:r w:rsidRPr="00F37868">
        <w:rPr>
          <w:rStyle w:val="StyleUnderline"/>
          <w:highlight w:val="yellow"/>
        </w:rPr>
        <w:t>nents</w:t>
      </w:r>
      <w:proofErr w:type="spellEnd"/>
      <w:r w:rsidRPr="00F37868">
        <w:rPr>
          <w:rStyle w:val="StyleUnderline"/>
          <w:highlight w:val="yellow"/>
        </w:rPr>
        <w:t xml:space="preserve"> </w:t>
      </w:r>
      <w:r w:rsidRPr="00F37868">
        <w:rPr>
          <w:rStyle w:val="StyleUnderline"/>
        </w:rPr>
        <w:t>such as steam generators, pressurizer and reactor coolant pumps are integrated within the reactor vessel itself</w:t>
      </w:r>
      <w:r w:rsidRPr="00F37868">
        <w:rPr>
          <w:sz w:val="14"/>
        </w:rPr>
        <w:t xml:space="preserve"> rather than outside of the re- actor. Most </w:t>
      </w:r>
      <w:r w:rsidRPr="00F37868">
        <w:rPr>
          <w:rStyle w:val="StyleUnderline"/>
        </w:rPr>
        <w:t xml:space="preserve">SMR designs incorporate </w:t>
      </w:r>
      <w:r w:rsidRPr="00F37868">
        <w:rPr>
          <w:rStyle w:val="Emphasis"/>
          <w:highlight w:val="yellow"/>
        </w:rPr>
        <w:t>passive safety features1 that reduce or eliminate the risk of fuel damage and radiation releases</w:t>
      </w:r>
      <w:r w:rsidRPr="00F37868">
        <w:rPr>
          <w:rStyle w:val="StyleUnderline"/>
          <w:highlight w:val="yellow"/>
        </w:rPr>
        <w:t xml:space="preserve"> </w:t>
      </w:r>
      <w:r w:rsidRPr="00F37868">
        <w:rPr>
          <w:rStyle w:val="StyleUnderline"/>
        </w:rPr>
        <w:t>related to loss of coolant or loss of coolant flow.</w:t>
      </w:r>
      <w:r w:rsidRPr="00F37868">
        <w:rPr>
          <w:sz w:val="14"/>
        </w:rPr>
        <w:t xml:space="preserve"> In addition, other features of the SMR such as </w:t>
      </w:r>
      <w:r w:rsidRPr="00F37868">
        <w:rPr>
          <w:rStyle w:val="StyleUnderline"/>
        </w:rPr>
        <w:t>a larger surface-to-volume ratio and reduced core power density facilitate easier removal of heat and the use of advanced passive features</w:t>
      </w:r>
      <w:r w:rsidRPr="00F37868">
        <w:rPr>
          <w:sz w:val="14"/>
        </w:rPr>
        <w:t xml:space="preserve"> (</w:t>
      </w:r>
      <w:proofErr w:type="spellStart"/>
      <w:r w:rsidRPr="00F37868">
        <w:rPr>
          <w:sz w:val="14"/>
        </w:rPr>
        <w:t>Bae</w:t>
      </w:r>
      <w:proofErr w:type="spellEnd"/>
      <w:r w:rsidRPr="00F37868">
        <w:rPr>
          <w:sz w:val="14"/>
        </w:rPr>
        <w:t xml:space="preserve"> et al., 2001; </w:t>
      </w:r>
      <w:proofErr w:type="spellStart"/>
      <w:r w:rsidRPr="00F37868">
        <w:rPr>
          <w:sz w:val="14"/>
        </w:rPr>
        <w:t>Carelli</w:t>
      </w:r>
      <w:proofErr w:type="spellEnd"/>
      <w:r w:rsidRPr="00F37868">
        <w:rPr>
          <w:sz w:val="14"/>
        </w:rPr>
        <w:t xml:space="preserve"> et al., 2004; IAEA, 2009). </w:t>
      </w:r>
      <w:r w:rsidRPr="00F37868">
        <w:rPr>
          <w:rStyle w:val="StyleUnderline"/>
          <w:highlight w:val="yellow"/>
        </w:rPr>
        <w:t xml:space="preserve">SMRs also have a smaller fuel </w:t>
      </w:r>
      <w:proofErr w:type="gramStart"/>
      <w:r w:rsidRPr="00F37868">
        <w:rPr>
          <w:rStyle w:val="StyleUnderline"/>
          <w:highlight w:val="yellow"/>
        </w:rPr>
        <w:t>inventory which</w:t>
      </w:r>
      <w:proofErr w:type="gramEnd"/>
      <w:r w:rsidRPr="00F37868">
        <w:rPr>
          <w:rStyle w:val="StyleUnderline"/>
          <w:highlight w:val="yellow"/>
        </w:rPr>
        <w:t xml:space="preserve"> reduces the maximum possible release during an adverse event</w:t>
      </w:r>
      <w:r w:rsidRPr="00F37868">
        <w:rPr>
          <w:sz w:val="14"/>
        </w:rPr>
        <w:t xml:space="preserve"> (</w:t>
      </w:r>
      <w:proofErr w:type="spellStart"/>
      <w:r w:rsidRPr="00F37868">
        <w:rPr>
          <w:sz w:val="14"/>
        </w:rPr>
        <w:t>Kessides</w:t>
      </w:r>
      <w:proofErr w:type="spellEnd"/>
      <w:r w:rsidRPr="00F37868">
        <w:rPr>
          <w:sz w:val="14"/>
        </w:rPr>
        <w:t xml:space="preserve">, 2012). </w:t>
      </w:r>
      <w:r w:rsidRPr="00F37868">
        <w:rPr>
          <w:rStyle w:val="StyleUnderline"/>
          <w:highlight w:val="yellow"/>
        </w:rPr>
        <w:t>Second</w:t>
      </w:r>
      <w:r w:rsidRPr="00F37868">
        <w:rPr>
          <w:sz w:val="14"/>
        </w:rPr>
        <w:t xml:space="preserve">, because of their smaller sizes, </w:t>
      </w:r>
      <w:r w:rsidRPr="00F37868">
        <w:rPr>
          <w:rStyle w:val="StyleUnderline"/>
          <w:highlight w:val="yellow"/>
        </w:rPr>
        <w:t xml:space="preserve">SMRs </w:t>
      </w:r>
      <w:r w:rsidRPr="00F37868">
        <w:rPr>
          <w:rStyle w:val="StyleUnderline"/>
        </w:rPr>
        <w:t xml:space="preserve">would </w:t>
      </w:r>
      <w:r w:rsidRPr="00F37868">
        <w:rPr>
          <w:rStyle w:val="StyleUnderline"/>
          <w:highlight w:val="yellow"/>
        </w:rPr>
        <w:t xml:space="preserve">require reduced construction times and therefore smaller interest payments </w:t>
      </w:r>
      <w:r w:rsidRPr="00F37868">
        <w:rPr>
          <w:rStyle w:val="StyleUnderline"/>
        </w:rPr>
        <w:t xml:space="preserve">during con- </w:t>
      </w:r>
      <w:proofErr w:type="spellStart"/>
      <w:r w:rsidRPr="00F37868">
        <w:rPr>
          <w:rStyle w:val="StyleUnderline"/>
        </w:rPr>
        <w:t>struction</w:t>
      </w:r>
      <w:proofErr w:type="spellEnd"/>
      <w:r w:rsidRPr="00F37868">
        <w:rPr>
          <w:sz w:val="14"/>
        </w:rPr>
        <w:t xml:space="preserve"> (Abdulla et al., 2013). In other words, </w:t>
      </w:r>
      <w:r w:rsidRPr="00F37868">
        <w:rPr>
          <w:rStyle w:val="StyleUnderline"/>
        </w:rPr>
        <w:t xml:space="preserve">SMRs are </w:t>
      </w:r>
      <w:r w:rsidRPr="00F37868">
        <w:rPr>
          <w:rStyle w:val="StyleUnderline"/>
          <w:highlight w:val="yellow"/>
        </w:rPr>
        <w:t xml:space="preserve">likely to be fi- </w:t>
      </w:r>
      <w:proofErr w:type="spellStart"/>
      <w:r w:rsidRPr="00F37868">
        <w:rPr>
          <w:rStyle w:val="StyleUnderline"/>
          <w:highlight w:val="yellow"/>
        </w:rPr>
        <w:t>nancially</w:t>
      </w:r>
      <w:proofErr w:type="spellEnd"/>
      <w:r w:rsidRPr="00F37868">
        <w:rPr>
          <w:rStyle w:val="StyleUnderline"/>
          <w:highlight w:val="yellow"/>
        </w:rPr>
        <w:t xml:space="preserve"> less risky </w:t>
      </w:r>
      <w:r w:rsidRPr="00F37868">
        <w:rPr>
          <w:rStyle w:val="StyleUnderline"/>
        </w:rPr>
        <w:t xml:space="preserve">compared to large reactors. </w:t>
      </w:r>
      <w:r w:rsidRPr="00F37868">
        <w:rPr>
          <w:rStyle w:val="StyleUnderline"/>
          <w:highlight w:val="yellow"/>
        </w:rPr>
        <w:t>Third</w:t>
      </w:r>
      <w:r w:rsidRPr="00F37868">
        <w:rPr>
          <w:rStyle w:val="StyleUnderline"/>
        </w:rPr>
        <w:t xml:space="preserve">, the </w:t>
      </w:r>
      <w:r w:rsidRPr="00F37868">
        <w:rPr>
          <w:rStyle w:val="StyleUnderline"/>
          <w:highlight w:val="yellow"/>
        </w:rPr>
        <w:t xml:space="preserve">modularity </w:t>
      </w:r>
      <w:r w:rsidRPr="00F37868">
        <w:rPr>
          <w:rStyle w:val="StyleUnderline"/>
        </w:rPr>
        <w:t xml:space="preserve">of SMRs </w:t>
      </w:r>
      <w:r w:rsidRPr="00F37868">
        <w:rPr>
          <w:rStyle w:val="StyleUnderline"/>
          <w:highlight w:val="yellow"/>
        </w:rPr>
        <w:t xml:space="preserve">permits scaling </w:t>
      </w:r>
      <w:r w:rsidRPr="00F37868">
        <w:rPr>
          <w:rStyle w:val="StyleUnderline"/>
        </w:rPr>
        <w:t xml:space="preserve">the power plant to larger sizes based on </w:t>
      </w:r>
      <w:proofErr w:type="spellStart"/>
      <w:r w:rsidRPr="00F37868">
        <w:rPr>
          <w:rStyle w:val="StyleUnderline"/>
        </w:rPr>
        <w:t>incre</w:t>
      </w:r>
      <w:proofErr w:type="spellEnd"/>
      <w:r w:rsidRPr="00F37868">
        <w:rPr>
          <w:rStyle w:val="StyleUnderline"/>
        </w:rPr>
        <w:t>- mental needs for energy and compatibility with the electrical grid infra- structure.</w:t>
      </w:r>
      <w:r w:rsidRPr="00F37868">
        <w:rPr>
          <w:sz w:val="14"/>
        </w:rPr>
        <w:t xml:space="preserve"> Modularity offers other benefits not only by reducing the front-end investment and facilitating initial deployment </w:t>
      </w:r>
      <w:r w:rsidRPr="00F37868">
        <w:rPr>
          <w:rStyle w:val="StyleUnderline"/>
        </w:rPr>
        <w:t xml:space="preserve">but also en- </w:t>
      </w:r>
      <w:proofErr w:type="spellStart"/>
      <w:r w:rsidRPr="00F37868">
        <w:rPr>
          <w:rStyle w:val="StyleUnderline"/>
        </w:rPr>
        <w:t>hancing</w:t>
      </w:r>
      <w:proofErr w:type="spellEnd"/>
      <w:r w:rsidRPr="00F37868">
        <w:rPr>
          <w:rStyle w:val="StyleUnderline"/>
        </w:rPr>
        <w:t xml:space="preserve"> temporal and spatial flexibility in investment. The latter feature is an important distinction from large reactors because it creates an op- </w:t>
      </w:r>
      <w:proofErr w:type="spellStart"/>
      <w:r w:rsidRPr="00F37868">
        <w:rPr>
          <w:rStyle w:val="StyleUnderline"/>
        </w:rPr>
        <w:t>tion</w:t>
      </w:r>
      <w:proofErr w:type="spellEnd"/>
      <w:r w:rsidRPr="00F37868">
        <w:rPr>
          <w:rStyle w:val="StyleUnderline"/>
        </w:rPr>
        <w:t xml:space="preserve"> value: under uncertainty in future electricity prices, investment in large reactors is very risky as a large portion of the investment is sunk and irreversible. On the other hand, in spite of higher overnight costs, the </w:t>
      </w:r>
      <w:r w:rsidRPr="00F37868">
        <w:rPr>
          <w:rStyle w:val="StyleUnderline"/>
          <w:highlight w:val="yellow"/>
        </w:rPr>
        <w:t xml:space="preserve">modularity </w:t>
      </w:r>
      <w:r w:rsidRPr="00F37868">
        <w:rPr>
          <w:rStyle w:val="StyleUnderline"/>
        </w:rPr>
        <w:t xml:space="preserve">feature of SMRs </w:t>
      </w:r>
      <w:r w:rsidRPr="00F37868">
        <w:rPr>
          <w:rStyle w:val="StyleUnderline"/>
          <w:highlight w:val="yellow"/>
        </w:rPr>
        <w:t xml:space="preserve">offers a better control over market risk to </w:t>
      </w:r>
      <w:r w:rsidRPr="00F37868">
        <w:rPr>
          <w:rStyle w:val="StyleUnderline"/>
          <w:highlight w:val="yellow"/>
        </w:rPr>
        <w:lastRenderedPageBreak/>
        <w:t>investors</w:t>
      </w:r>
      <w:r w:rsidRPr="00F37868">
        <w:rPr>
          <w:sz w:val="14"/>
          <w:highlight w:val="yellow"/>
        </w:rPr>
        <w:t xml:space="preserve"> </w:t>
      </w:r>
      <w:r w:rsidRPr="00F37868">
        <w:rPr>
          <w:sz w:val="14"/>
        </w:rPr>
        <w:t xml:space="preserve">(as investment can be split more easily to match market de- </w:t>
      </w:r>
      <w:proofErr w:type="spellStart"/>
      <w:r w:rsidRPr="00F37868">
        <w:rPr>
          <w:sz w:val="14"/>
        </w:rPr>
        <w:t>mand</w:t>
      </w:r>
      <w:proofErr w:type="spellEnd"/>
      <w:r w:rsidRPr="00F37868">
        <w:rPr>
          <w:sz w:val="14"/>
        </w:rPr>
        <w:t>) and so the risk premium is lower (</w:t>
      </w:r>
      <w:proofErr w:type="spellStart"/>
      <w:r w:rsidRPr="00F37868">
        <w:rPr>
          <w:sz w:val="14"/>
        </w:rPr>
        <w:t>Gollier</w:t>
      </w:r>
      <w:proofErr w:type="spellEnd"/>
      <w:r w:rsidRPr="00F37868">
        <w:rPr>
          <w:sz w:val="14"/>
        </w:rPr>
        <w:t xml:space="preserve"> et al., 2005). </w:t>
      </w:r>
      <w:r w:rsidRPr="00F37868">
        <w:rPr>
          <w:rStyle w:val="StyleUnderline"/>
          <w:highlight w:val="yellow"/>
        </w:rPr>
        <w:t>Finally, SMRs can be mass produced</w:t>
      </w:r>
      <w:r w:rsidRPr="00F37868">
        <w:rPr>
          <w:rStyle w:val="StyleUnderline"/>
        </w:rPr>
        <w:t xml:space="preserve"> in a factory and shipped to the site. Mass production could facilitate and accelerate cost reductions due to learning.</w:t>
      </w:r>
      <w:r w:rsidRPr="00F37868">
        <w:rPr>
          <w:sz w:val="14"/>
        </w:rPr>
        <w:t xml:space="preserve"> Empirical evidence on cost reductions due to increasing capacity in the nuclear industry is mixed. In the past, several scholars found evidence of learning and experience spillovers leading to a lower- </w:t>
      </w:r>
      <w:proofErr w:type="spellStart"/>
      <w:r w:rsidRPr="00F37868">
        <w:rPr>
          <w:sz w:val="14"/>
        </w:rPr>
        <w:t>ing</w:t>
      </w:r>
      <w:proofErr w:type="spellEnd"/>
      <w:r w:rsidRPr="00F37868">
        <w:rPr>
          <w:sz w:val="14"/>
        </w:rPr>
        <w:t xml:space="preserve"> of costs in the nuclear industry (Lester and McCabe, 1993; Zimmerman, 1982). On the other hand, other scholars argued that in- creased construction times due to increased size and complexity of re- actors coupled with new environmental, health and safety regulations led to escalating capital as well as operating and maintenance costs (Cantor and Hewlett, 1988; Hewlett, 1996; </w:t>
      </w:r>
      <w:proofErr w:type="spellStart"/>
      <w:r w:rsidRPr="00F37868">
        <w:rPr>
          <w:sz w:val="14"/>
        </w:rPr>
        <w:t>Joskow</w:t>
      </w:r>
      <w:proofErr w:type="spellEnd"/>
      <w:r w:rsidRPr="00F37868">
        <w:rPr>
          <w:sz w:val="14"/>
        </w:rPr>
        <w:t xml:space="preserve"> and Rose, 1985). Similar findings have been reported by more recent studies that </w:t>
      </w:r>
      <w:proofErr w:type="spellStart"/>
      <w:r w:rsidRPr="00F37868">
        <w:rPr>
          <w:sz w:val="14"/>
        </w:rPr>
        <w:t>empha</w:t>
      </w:r>
      <w:proofErr w:type="spellEnd"/>
      <w:r w:rsidRPr="00F37868">
        <w:rPr>
          <w:sz w:val="14"/>
        </w:rPr>
        <w:t xml:space="preserve">- size that the site-specific nature of deployment makes standardization difficult, so cost reductions have not been achieved and are not likely in the future (Cooper, 2010; </w:t>
      </w:r>
      <w:proofErr w:type="spellStart"/>
      <w:r w:rsidRPr="00F37868">
        <w:rPr>
          <w:sz w:val="14"/>
        </w:rPr>
        <w:t>Grübler</w:t>
      </w:r>
      <w:proofErr w:type="spellEnd"/>
      <w:r w:rsidRPr="00F37868">
        <w:rPr>
          <w:sz w:val="14"/>
        </w:rPr>
        <w:t xml:space="preserve">, 2010; </w:t>
      </w:r>
      <w:proofErr w:type="spellStart"/>
      <w:r w:rsidRPr="00F37868">
        <w:rPr>
          <w:sz w:val="14"/>
        </w:rPr>
        <w:t>Hultman</w:t>
      </w:r>
      <w:proofErr w:type="spellEnd"/>
      <w:r w:rsidRPr="00F37868">
        <w:rPr>
          <w:sz w:val="14"/>
        </w:rPr>
        <w:t xml:space="preserve"> and </w:t>
      </w:r>
      <w:proofErr w:type="spellStart"/>
      <w:r w:rsidRPr="00F37868">
        <w:rPr>
          <w:sz w:val="14"/>
        </w:rPr>
        <w:t>Koomey</w:t>
      </w:r>
      <w:proofErr w:type="spellEnd"/>
      <w:r w:rsidRPr="00F37868">
        <w:rPr>
          <w:sz w:val="14"/>
        </w:rPr>
        <w:t xml:space="preserve">, 2007; </w:t>
      </w:r>
      <w:proofErr w:type="spellStart"/>
      <w:r w:rsidRPr="00F37868">
        <w:rPr>
          <w:sz w:val="14"/>
        </w:rPr>
        <w:t>Hultman</w:t>
      </w:r>
      <w:proofErr w:type="spellEnd"/>
      <w:r w:rsidRPr="00F37868">
        <w:rPr>
          <w:sz w:val="14"/>
        </w:rPr>
        <w:t xml:space="preserve"> et al., 2007). However, in the case of SMRs, several scholars argue that cost savings can be achieved through off-site </w:t>
      </w:r>
      <w:proofErr w:type="spellStart"/>
      <w:r w:rsidRPr="00F37868">
        <w:rPr>
          <w:sz w:val="14"/>
        </w:rPr>
        <w:t>fabrica</w:t>
      </w:r>
      <w:proofErr w:type="spellEnd"/>
      <w:r w:rsidRPr="00F37868">
        <w:rPr>
          <w:sz w:val="14"/>
        </w:rPr>
        <w:t xml:space="preserve">- </w:t>
      </w:r>
      <w:proofErr w:type="spellStart"/>
      <w:r w:rsidRPr="00F37868">
        <w:rPr>
          <w:sz w:val="14"/>
        </w:rPr>
        <w:t>tion</w:t>
      </w:r>
      <w:proofErr w:type="spellEnd"/>
      <w:r w:rsidRPr="00F37868">
        <w:rPr>
          <w:sz w:val="14"/>
        </w:rPr>
        <w:t xml:space="preserve"> of modules (which facilitates standardization), as well as learning- by-doing through the production of multiple, simple modules with shorter construction times (Abdulla et al., 2013; </w:t>
      </w:r>
      <w:proofErr w:type="spellStart"/>
      <w:r w:rsidRPr="00F37868">
        <w:rPr>
          <w:sz w:val="14"/>
        </w:rPr>
        <w:t>Kessides</w:t>
      </w:r>
      <w:proofErr w:type="spellEnd"/>
      <w:r w:rsidRPr="00F37868">
        <w:rPr>
          <w:sz w:val="14"/>
        </w:rPr>
        <w:t xml:space="preserve">, 2012; </w:t>
      </w:r>
      <w:proofErr w:type="spellStart"/>
      <w:r w:rsidRPr="00F37868">
        <w:rPr>
          <w:sz w:val="14"/>
        </w:rPr>
        <w:t>Rosner</w:t>
      </w:r>
      <w:proofErr w:type="spellEnd"/>
      <w:r w:rsidRPr="00F37868">
        <w:rPr>
          <w:sz w:val="14"/>
        </w:rPr>
        <w:t xml:space="preserve"> and Goldberg, 2011). In addition, Rangel and </w:t>
      </w:r>
      <w:proofErr w:type="spellStart"/>
      <w:r w:rsidRPr="00F37868">
        <w:rPr>
          <w:sz w:val="14"/>
        </w:rPr>
        <w:t>Lévêque</w:t>
      </w:r>
      <w:proofErr w:type="spellEnd"/>
      <w:r w:rsidRPr="00F37868">
        <w:rPr>
          <w:sz w:val="14"/>
        </w:rPr>
        <w:t xml:space="preserve"> (2012) used detailed data for French reactors and argued that while overall ex- </w:t>
      </w:r>
      <w:proofErr w:type="spellStart"/>
      <w:r w:rsidRPr="00F37868">
        <w:rPr>
          <w:sz w:val="14"/>
        </w:rPr>
        <w:t>perience</w:t>
      </w:r>
      <w:proofErr w:type="spellEnd"/>
      <w:r w:rsidRPr="00F37868">
        <w:rPr>
          <w:sz w:val="14"/>
        </w:rPr>
        <w:t xml:space="preserve"> did not translate into lower costs, some gains were achieved due to the construction of standard reactor types. This finding is </w:t>
      </w:r>
      <w:proofErr w:type="spellStart"/>
      <w:r w:rsidRPr="00F37868">
        <w:rPr>
          <w:sz w:val="14"/>
        </w:rPr>
        <w:t>rele</w:t>
      </w:r>
      <w:proofErr w:type="spellEnd"/>
      <w:r w:rsidRPr="00F37868">
        <w:rPr>
          <w:sz w:val="14"/>
        </w:rPr>
        <w:t xml:space="preserve">- </w:t>
      </w:r>
      <w:proofErr w:type="spellStart"/>
      <w:r w:rsidRPr="00F37868">
        <w:rPr>
          <w:sz w:val="14"/>
        </w:rPr>
        <w:t>vant</w:t>
      </w:r>
      <w:proofErr w:type="spellEnd"/>
      <w:r w:rsidRPr="00F37868">
        <w:rPr>
          <w:sz w:val="14"/>
        </w:rPr>
        <w:t xml:space="preserve"> to SMRs, which are likely to be co-sited and the same type of </w:t>
      </w:r>
      <w:proofErr w:type="spellStart"/>
      <w:r w:rsidRPr="00F37868">
        <w:rPr>
          <w:sz w:val="14"/>
        </w:rPr>
        <w:t>reac</w:t>
      </w:r>
      <w:proofErr w:type="spellEnd"/>
      <w:r w:rsidRPr="00F37868">
        <w:rPr>
          <w:sz w:val="14"/>
        </w:rPr>
        <w:t xml:space="preserve">- tors are likely to be produced in larger numbers (Abdulla et al., 2013; </w:t>
      </w:r>
      <w:proofErr w:type="spellStart"/>
      <w:r w:rsidRPr="00F37868">
        <w:rPr>
          <w:sz w:val="14"/>
        </w:rPr>
        <w:t>Carelli</w:t>
      </w:r>
      <w:proofErr w:type="spellEnd"/>
      <w:r w:rsidRPr="00F37868">
        <w:rPr>
          <w:sz w:val="14"/>
        </w:rPr>
        <w:t xml:space="preserve"> et al., 2010). In the subsequent section, we discuss some of the policy rationales put forth by SMR proponents for promoting the de- </w:t>
      </w:r>
      <w:proofErr w:type="spellStart"/>
      <w:r w:rsidRPr="00F37868">
        <w:rPr>
          <w:sz w:val="14"/>
        </w:rPr>
        <w:t>ployment</w:t>
      </w:r>
      <w:proofErr w:type="spellEnd"/>
      <w:r w:rsidRPr="00F37868">
        <w:rPr>
          <w:sz w:val="14"/>
        </w:rPr>
        <w:t xml:space="preserve"> of SMRs. </w:t>
      </w:r>
      <w:r w:rsidRPr="00F37868">
        <w:rPr>
          <w:sz w:val="14"/>
          <w:szCs w:val="14"/>
        </w:rPr>
        <w:t xml:space="preserve">2.2. Policy rationales for promoting SMRs </w:t>
      </w:r>
      <w:r w:rsidRPr="00F37868">
        <w:rPr>
          <w:sz w:val="14"/>
        </w:rPr>
        <w:t>Scholars have put forth a number of rationales for promoting SMRs.</w:t>
      </w:r>
      <w:r w:rsidRPr="00F37868">
        <w:rPr>
          <w:rStyle w:val="StyleUnderline"/>
        </w:rPr>
        <w:t xml:space="preserve"> One important rationale for promoting </w:t>
      </w:r>
      <w:r w:rsidRPr="00F37868">
        <w:rPr>
          <w:sz w:val="14"/>
        </w:rPr>
        <w:t xml:space="preserve">nuclear energy in general and </w:t>
      </w:r>
      <w:r w:rsidRPr="00F37868">
        <w:rPr>
          <w:rStyle w:val="StyleUnderline"/>
          <w:highlight w:val="yellow"/>
        </w:rPr>
        <w:t xml:space="preserve">SMRs </w:t>
      </w:r>
      <w:r w:rsidRPr="00F37868">
        <w:rPr>
          <w:sz w:val="14"/>
        </w:rPr>
        <w:t>in particular</w:t>
      </w:r>
      <w:r w:rsidRPr="00F37868">
        <w:rPr>
          <w:rStyle w:val="StyleUnderline"/>
        </w:rPr>
        <w:t xml:space="preserve"> is </w:t>
      </w:r>
      <w:r w:rsidRPr="00F37868">
        <w:rPr>
          <w:rStyle w:val="StyleUnderline"/>
          <w:highlight w:val="yellow"/>
        </w:rPr>
        <w:t>improv</w:t>
      </w:r>
      <w:r w:rsidRPr="00F37868">
        <w:rPr>
          <w:rStyle w:val="StyleUnderline"/>
        </w:rPr>
        <w:t xml:space="preserve">ing </w:t>
      </w:r>
      <w:r w:rsidRPr="00F37868">
        <w:rPr>
          <w:rStyle w:val="StyleUnderline"/>
          <w:highlight w:val="yellow"/>
        </w:rPr>
        <w:t>energy security</w:t>
      </w:r>
      <w:r w:rsidRPr="00F37868">
        <w:rPr>
          <w:rStyle w:val="StyleUnderline"/>
        </w:rPr>
        <w:t xml:space="preserve">. Access to energy sources depends on a complex system of global markets, vast cross-border infra- structure networks, a small group of primary energy suppliers, and inter- dependencies with financial markets and technology. </w:t>
      </w:r>
      <w:r w:rsidRPr="00F37868">
        <w:rPr>
          <w:sz w:val="14"/>
        </w:rPr>
        <w:t>Industrialized as well as developing</w:t>
      </w:r>
      <w:r w:rsidRPr="00F37868">
        <w:rPr>
          <w:rStyle w:val="StyleUnderline"/>
        </w:rPr>
        <w:t xml:space="preserve"> </w:t>
      </w:r>
      <w:r w:rsidRPr="00F37868">
        <w:rPr>
          <w:rStyle w:val="StyleUnderline"/>
          <w:highlight w:val="yellow"/>
        </w:rPr>
        <w:t xml:space="preserve">nations </w:t>
      </w:r>
      <w:r w:rsidRPr="00F37868">
        <w:rPr>
          <w:rStyle w:val="StyleUnderline"/>
        </w:rPr>
        <w:t xml:space="preserve">have </w:t>
      </w:r>
      <w:r w:rsidRPr="00F37868">
        <w:rPr>
          <w:rStyle w:val="StyleUnderline"/>
          <w:highlight w:val="yellow"/>
        </w:rPr>
        <w:t>show</w:t>
      </w:r>
      <w:r w:rsidRPr="00F37868">
        <w:rPr>
          <w:rStyle w:val="StyleUnderline"/>
        </w:rPr>
        <w:t xml:space="preserve">n renewed </w:t>
      </w:r>
      <w:r w:rsidRPr="00F37868">
        <w:rPr>
          <w:rStyle w:val="StyleUnderline"/>
          <w:highlight w:val="yellow"/>
        </w:rPr>
        <w:t xml:space="preserve">focus on energy security because of the </w:t>
      </w:r>
      <w:r w:rsidRPr="00F37868">
        <w:rPr>
          <w:rStyle w:val="StyleUnderline"/>
        </w:rPr>
        <w:t xml:space="preserve">exceedingly </w:t>
      </w:r>
      <w:r w:rsidRPr="00F37868">
        <w:rPr>
          <w:rStyle w:val="StyleUnderline"/>
          <w:highlight w:val="yellow"/>
        </w:rPr>
        <w:t>tight oil market</w:t>
      </w:r>
      <w:r w:rsidRPr="00F37868">
        <w:rPr>
          <w:rStyle w:val="StyleUnderline"/>
        </w:rPr>
        <w:t xml:space="preserve">, high oil prices, </w:t>
      </w:r>
      <w:r w:rsidRPr="00F37868">
        <w:rPr>
          <w:rStyle w:val="StyleUnderline"/>
          <w:highlight w:val="yellow"/>
        </w:rPr>
        <w:t xml:space="preserve">instability in some exporting nations and geopolitical rivalries </w:t>
      </w:r>
      <w:r w:rsidRPr="00F37868">
        <w:rPr>
          <w:sz w:val="14"/>
        </w:rPr>
        <w:t xml:space="preserve">(Chester, 2010; </w:t>
      </w:r>
      <w:proofErr w:type="spellStart"/>
      <w:r w:rsidRPr="00F37868">
        <w:rPr>
          <w:sz w:val="14"/>
        </w:rPr>
        <w:t>Yergin</w:t>
      </w:r>
      <w:proofErr w:type="spellEnd"/>
      <w:r w:rsidRPr="00F37868">
        <w:rPr>
          <w:sz w:val="14"/>
        </w:rPr>
        <w:t xml:space="preserve">, 2006). </w:t>
      </w:r>
      <w:r w:rsidRPr="00F37868">
        <w:rPr>
          <w:rStyle w:val="StyleUnderline"/>
          <w:highlight w:val="yellow"/>
        </w:rPr>
        <w:t xml:space="preserve">Nuclear power has been relatively unaffected </w:t>
      </w:r>
      <w:r w:rsidRPr="00F37868">
        <w:rPr>
          <w:rStyle w:val="StyleUnderline"/>
        </w:rPr>
        <w:t xml:space="preserve">by disruption in commodity markets. </w:t>
      </w:r>
      <w:r w:rsidRPr="00F37868">
        <w:rPr>
          <w:sz w:val="14"/>
        </w:rPr>
        <w:t>Natural uranium represents a very small fraction of the price of nuclear electricity,</w:t>
      </w:r>
      <w:r w:rsidRPr="00F37868">
        <w:rPr>
          <w:rStyle w:val="StyleUnderline"/>
        </w:rPr>
        <w:t xml:space="preserve"> and </w:t>
      </w:r>
      <w:r w:rsidRPr="00F37868">
        <w:rPr>
          <w:rStyle w:val="StyleUnderline"/>
          <w:highlight w:val="yellow"/>
        </w:rPr>
        <w:t>uranium resources are spread throughout politically stable regions</w:t>
      </w:r>
      <w:r w:rsidRPr="00F37868">
        <w:rPr>
          <w:rStyle w:val="StyleUnderline"/>
        </w:rPr>
        <w:t xml:space="preserve">; </w:t>
      </w:r>
      <w:r w:rsidRPr="00F37868">
        <w:rPr>
          <w:sz w:val="14"/>
        </w:rPr>
        <w:t xml:space="preserve">the largest producers and exporters are Canada and Australia (IAEA, 2013). </w:t>
      </w:r>
      <w:r w:rsidRPr="00F37868">
        <w:rPr>
          <w:rStyle w:val="StyleUnderline"/>
        </w:rPr>
        <w:t xml:space="preserve">SMR proponents argue that be- cause of their small size and inherent safety features, SMRs could be sited in areas with small electric grids or in remote locations with little or no grid access, thereby accessing a wider range of markets than is </w:t>
      </w:r>
      <w:proofErr w:type="spellStart"/>
      <w:r w:rsidRPr="00F37868">
        <w:rPr>
          <w:rStyle w:val="StyleUnderline"/>
        </w:rPr>
        <w:t>pos</w:t>
      </w:r>
      <w:proofErr w:type="spellEnd"/>
      <w:r w:rsidRPr="00F37868">
        <w:rPr>
          <w:rStyle w:val="StyleUnderline"/>
        </w:rPr>
        <w:t xml:space="preserve">- </w:t>
      </w:r>
      <w:proofErr w:type="spellStart"/>
      <w:r w:rsidRPr="00F37868">
        <w:rPr>
          <w:rStyle w:val="StyleUnderline"/>
        </w:rPr>
        <w:t>sible</w:t>
      </w:r>
      <w:proofErr w:type="spellEnd"/>
      <w:r w:rsidRPr="00F37868">
        <w:rPr>
          <w:rStyle w:val="StyleUnderline"/>
        </w:rPr>
        <w:t xml:space="preserve"> with traditional reactor technology</w:t>
      </w:r>
      <w:r w:rsidRPr="00F37868">
        <w:rPr>
          <w:sz w:val="14"/>
        </w:rPr>
        <w:t xml:space="preserve"> (</w:t>
      </w:r>
      <w:proofErr w:type="spellStart"/>
      <w:r w:rsidRPr="00F37868">
        <w:rPr>
          <w:sz w:val="14"/>
        </w:rPr>
        <w:t>Kessides</w:t>
      </w:r>
      <w:proofErr w:type="spellEnd"/>
      <w:r w:rsidRPr="00F37868">
        <w:rPr>
          <w:sz w:val="14"/>
        </w:rPr>
        <w:t xml:space="preserve"> and </w:t>
      </w:r>
      <w:proofErr w:type="spellStart"/>
      <w:r w:rsidRPr="00F37868">
        <w:rPr>
          <w:sz w:val="14"/>
        </w:rPr>
        <w:t>Kuznetsov</w:t>
      </w:r>
      <w:proofErr w:type="spellEnd"/>
      <w:r w:rsidRPr="00F37868">
        <w:rPr>
          <w:sz w:val="14"/>
        </w:rPr>
        <w:t xml:space="preserve">, 2012; </w:t>
      </w:r>
      <w:proofErr w:type="spellStart"/>
      <w:r w:rsidRPr="00F37868">
        <w:rPr>
          <w:sz w:val="14"/>
        </w:rPr>
        <w:t>Kuznetsov</w:t>
      </w:r>
      <w:proofErr w:type="spellEnd"/>
      <w:r w:rsidRPr="00F37868">
        <w:rPr>
          <w:sz w:val="14"/>
        </w:rPr>
        <w:t xml:space="preserve">, 2008). Another rationale cited for encouraging the deployment of SMRs is to make use of the “early mover advantage” (Kim and Chang, 2012; SEAB, 2012). </w:t>
      </w:r>
      <w:r w:rsidRPr="00F37868">
        <w:rPr>
          <w:rStyle w:val="StyleUnderline"/>
          <w:highlight w:val="yellow"/>
        </w:rPr>
        <w:t xml:space="preserve">SMRs are relatively new entrants in the energy markets and promoting SMRs could improve the positioning and competitive- ness of domestic industries in the global value chain and also create </w:t>
      </w:r>
      <w:proofErr w:type="spellStart"/>
      <w:r w:rsidRPr="00F37868">
        <w:rPr>
          <w:rStyle w:val="StyleUnderline"/>
          <w:highlight w:val="yellow"/>
        </w:rPr>
        <w:t>em</w:t>
      </w:r>
      <w:proofErr w:type="spellEnd"/>
      <w:r w:rsidRPr="00F37868">
        <w:rPr>
          <w:rStyle w:val="StyleUnderline"/>
          <w:highlight w:val="yellow"/>
        </w:rPr>
        <w:t xml:space="preserve">- </w:t>
      </w:r>
      <w:proofErr w:type="spellStart"/>
      <w:r w:rsidRPr="00F37868">
        <w:rPr>
          <w:rStyle w:val="StyleUnderline"/>
          <w:highlight w:val="yellow"/>
        </w:rPr>
        <w:t>ployment</w:t>
      </w:r>
      <w:proofErr w:type="spellEnd"/>
      <w:r w:rsidRPr="00F37868">
        <w:rPr>
          <w:rStyle w:val="StyleUnderline"/>
          <w:highlight w:val="yellow"/>
        </w:rPr>
        <w:t xml:space="preserve"> opportunities. </w:t>
      </w:r>
      <w:r w:rsidRPr="00F37868">
        <w:rPr>
          <w:rStyle w:val="StyleUnderline"/>
        </w:rPr>
        <w:t xml:space="preserve">For example, Denmark became a world leader in wind energy by mastering the commercialization process </w:t>
      </w:r>
      <w:r w:rsidRPr="00F37868">
        <w:rPr>
          <w:sz w:val="14"/>
        </w:rPr>
        <w:t xml:space="preserve">(Lund, 2009). </w:t>
      </w:r>
      <w:r w:rsidRPr="00F37868">
        <w:rPr>
          <w:rStyle w:val="StyleUnderline"/>
        </w:rPr>
        <w:t xml:space="preserve">This not only improved the international competitiveness of the industry but also compensated for the welfare loss in the infant </w:t>
      </w:r>
      <w:proofErr w:type="spellStart"/>
      <w:r w:rsidRPr="00F37868">
        <w:rPr>
          <w:rStyle w:val="StyleUnderline"/>
        </w:rPr>
        <w:t>pe</w:t>
      </w:r>
      <w:proofErr w:type="spellEnd"/>
      <w:r w:rsidRPr="00F37868">
        <w:rPr>
          <w:rStyle w:val="StyleUnderline"/>
        </w:rPr>
        <w:t xml:space="preserve">- </w:t>
      </w:r>
      <w:proofErr w:type="spellStart"/>
      <w:r w:rsidRPr="00F37868">
        <w:rPr>
          <w:rStyle w:val="StyleUnderline"/>
        </w:rPr>
        <w:t>riod</w:t>
      </w:r>
      <w:proofErr w:type="spellEnd"/>
      <w:r w:rsidRPr="00F37868">
        <w:rPr>
          <w:rStyle w:val="StyleUnderline"/>
        </w:rPr>
        <w:t xml:space="preserve"> </w:t>
      </w:r>
      <w:r w:rsidRPr="00F37868">
        <w:rPr>
          <w:sz w:val="14"/>
        </w:rPr>
        <w:t>(Hansen et al., 2003).</w:t>
      </w:r>
    </w:p>
    <w:p w14:paraId="1E03B633" w14:textId="77777777" w:rsidR="00766915" w:rsidRPr="00F37868" w:rsidRDefault="00766915" w:rsidP="00766915">
      <w:pPr>
        <w:pStyle w:val="Heading4"/>
      </w:pPr>
      <w:r w:rsidRPr="00F37868">
        <w:t xml:space="preserve">Solves the whole case: </w:t>
      </w:r>
    </w:p>
    <w:p w14:paraId="0F7180E0" w14:textId="77777777" w:rsidR="00766915" w:rsidRPr="00F37868" w:rsidRDefault="00766915" w:rsidP="00766915">
      <w:pPr>
        <w:pStyle w:val="Heading4"/>
      </w:pPr>
      <w:r w:rsidRPr="00F37868">
        <w:t xml:space="preserve">SMR’s are substantially </w:t>
      </w:r>
      <w:proofErr w:type="gramStart"/>
      <w:r w:rsidRPr="00F37868">
        <w:t>smaller,</w:t>
      </w:r>
      <w:proofErr w:type="gramEnd"/>
      <w:r w:rsidRPr="00F37868">
        <w:t xml:space="preserve"> they’re also underground which checks your surface waste arguments. </w:t>
      </w:r>
    </w:p>
    <w:p w14:paraId="185858BC" w14:textId="431C631A" w:rsidR="00766915" w:rsidRDefault="00766915" w:rsidP="00766915">
      <w:pPr>
        <w:pStyle w:val="Heading4"/>
        <w:rPr>
          <w:i/>
        </w:rPr>
      </w:pPr>
      <w:r w:rsidRPr="00F37868">
        <w:t xml:space="preserve">Competition checks your safety objections- SMR’s are the newest competition to big plants which encourages both to get better under capitalism- that competition didn’t </w:t>
      </w:r>
      <w:r w:rsidRPr="00F37868">
        <w:rPr>
          <w:i/>
        </w:rPr>
        <w:t>exist before these recent developments especially since your evidence assumes SMR’s don’t exist.</w:t>
      </w:r>
    </w:p>
    <w:p w14:paraId="767BC858" w14:textId="05C1D3AE" w:rsidR="00DF16EE" w:rsidRDefault="00DF16EE" w:rsidP="00DF16EE">
      <w:pPr>
        <w:pStyle w:val="Heading3"/>
      </w:pPr>
      <w:r>
        <w:lastRenderedPageBreak/>
        <w:t>TWTR PIC</w:t>
      </w:r>
    </w:p>
    <w:p w14:paraId="4FFA64AD" w14:textId="77777777" w:rsidR="00DF16EE" w:rsidRPr="00F37868" w:rsidRDefault="00DF16EE" w:rsidP="00DF16EE">
      <w:pPr>
        <w:pStyle w:val="Heading4"/>
      </w:pPr>
      <w:r w:rsidRPr="00F37868">
        <w:t>Counterplan Text: The United States Federal Government ought to prohibit production of nuclear power with the exception of traveling wave technology reactors and small modular reactors.</w:t>
      </w:r>
    </w:p>
    <w:p w14:paraId="53F52181" w14:textId="77777777" w:rsidR="00DF16EE" w:rsidRPr="00F37868" w:rsidRDefault="00DF16EE" w:rsidP="00DF16EE">
      <w:pPr>
        <w:pStyle w:val="Heading4"/>
      </w:pPr>
      <w:r w:rsidRPr="00F37868">
        <w:t>SMR’s and TWTR’s are vital to stop Chinese energy leadership</w:t>
      </w:r>
    </w:p>
    <w:p w14:paraId="7E1337D6" w14:textId="77777777" w:rsidR="00DF16EE" w:rsidRPr="00F37868" w:rsidRDefault="00DF16EE" w:rsidP="00DF16EE">
      <w:proofErr w:type="spellStart"/>
      <w:r w:rsidRPr="00F37868">
        <w:rPr>
          <w:rStyle w:val="Style13ptBold"/>
        </w:rPr>
        <w:t>Palley</w:t>
      </w:r>
      <w:proofErr w:type="spellEnd"/>
      <w:r w:rsidRPr="00F37868">
        <w:rPr>
          <w:rStyle w:val="Style13ptBold"/>
        </w:rPr>
        <w:t xml:space="preserve"> 12</w:t>
      </w:r>
      <w:r w:rsidRPr="00F37868">
        <w:t xml:space="preserve">— Reece </w:t>
      </w:r>
      <w:proofErr w:type="spellStart"/>
      <w:r w:rsidRPr="00F37868">
        <w:t>Palley</w:t>
      </w:r>
      <w:proofErr w:type="spellEnd"/>
      <w:r w:rsidRPr="00F37868">
        <w:t xml:space="preserve"> - author of many books and articles, including The Answer: Why Only Mini Nuclear Power Plants Can Save the World. The London School of Economics 1949-52 and The School for Social Research 1945-49; January 20, 2012 (“U.S. cedes the lead on nuclear energy”, Available Online at http://articles.philly.com/2012-01-20/news/30647588_1_nuclear-reactors-nuclear-energy-nuclear-waste)</w:t>
      </w:r>
    </w:p>
    <w:p w14:paraId="4252151D" w14:textId="77777777" w:rsidR="00DF16EE" w:rsidRPr="00F37868" w:rsidRDefault="00DF16EE" w:rsidP="00DF16EE">
      <w:pPr>
        <w:rPr>
          <w:rStyle w:val="StyleUnderline"/>
        </w:rPr>
      </w:pPr>
      <w:r w:rsidRPr="00F37868">
        <w:rPr>
          <w:rStyle w:val="StyleUnderline"/>
          <w:highlight w:val="yellow"/>
        </w:rPr>
        <w:t>Recent news</w:t>
      </w:r>
      <w:r w:rsidRPr="00F37868">
        <w:rPr>
          <w:rStyle w:val="StyleUnderline"/>
        </w:rPr>
        <w:t xml:space="preserve"> </w:t>
      </w:r>
      <w:r w:rsidRPr="00F37868">
        <w:rPr>
          <w:sz w:val="14"/>
        </w:rPr>
        <w:t xml:space="preserve">that Gates has been meeting </w:t>
      </w:r>
      <w:r w:rsidRPr="00F37868">
        <w:rPr>
          <w:rStyle w:val="StyleUnderline"/>
          <w:highlight w:val="yellow"/>
        </w:rPr>
        <w:t>with</w:t>
      </w:r>
      <w:r w:rsidRPr="00F37868">
        <w:rPr>
          <w:rStyle w:val="StyleUnderline"/>
        </w:rPr>
        <w:t xml:space="preserve"> the </w:t>
      </w:r>
      <w:r w:rsidRPr="00F37868">
        <w:rPr>
          <w:rStyle w:val="StyleUnderline"/>
          <w:highlight w:val="yellow"/>
        </w:rPr>
        <w:t>Chinese</w:t>
      </w:r>
      <w:r w:rsidRPr="00F37868">
        <w:rPr>
          <w:rStyle w:val="StyleUnderline"/>
        </w:rPr>
        <w:t xml:space="preserve"> about </w:t>
      </w:r>
      <w:r w:rsidRPr="00F37868">
        <w:rPr>
          <w:rStyle w:val="StyleUnderline"/>
          <w:highlight w:val="yellow"/>
        </w:rPr>
        <w:t>traveling wave technology is</w:t>
      </w:r>
      <w:r w:rsidRPr="00F37868">
        <w:rPr>
          <w:rStyle w:val="StyleUnderline"/>
        </w:rPr>
        <w:t xml:space="preserve"> particularly </w:t>
      </w:r>
      <w:r w:rsidRPr="00F37868">
        <w:rPr>
          <w:rStyle w:val="StyleUnderline"/>
          <w:highlight w:val="yellow"/>
        </w:rPr>
        <w:t>ominous. This could</w:t>
      </w:r>
      <w:r w:rsidRPr="00F37868">
        <w:rPr>
          <w:rStyle w:val="StyleUnderline"/>
        </w:rPr>
        <w:t xml:space="preserve"> help </w:t>
      </w:r>
      <w:r w:rsidRPr="00F37868">
        <w:rPr>
          <w:rStyle w:val="StyleUnderline"/>
          <w:highlight w:val="yellow"/>
        </w:rPr>
        <w:t>put China at the forefront of</w:t>
      </w:r>
      <w:r w:rsidRPr="00F37868">
        <w:rPr>
          <w:rStyle w:val="StyleUnderline"/>
        </w:rPr>
        <w:t xml:space="preserve"> a new </w:t>
      </w:r>
      <w:r w:rsidRPr="00F37868">
        <w:rPr>
          <w:rStyle w:val="StyleUnderline"/>
          <w:highlight w:val="yellow"/>
        </w:rPr>
        <w:t>industry</w:t>
      </w:r>
      <w:r w:rsidRPr="00F37868">
        <w:rPr>
          <w:rStyle w:val="StyleUnderline"/>
        </w:rPr>
        <w:t xml:space="preserve"> and leave the U</w:t>
      </w:r>
      <w:r w:rsidRPr="00F37868">
        <w:rPr>
          <w:sz w:val="14"/>
        </w:rPr>
        <w:t>nited</w:t>
      </w:r>
      <w:r w:rsidRPr="00F37868">
        <w:rPr>
          <w:rStyle w:val="StyleUnderline"/>
        </w:rPr>
        <w:t xml:space="preserve"> S</w:t>
      </w:r>
      <w:r w:rsidRPr="00F37868">
        <w:rPr>
          <w:sz w:val="14"/>
        </w:rPr>
        <w:t>tates</w:t>
      </w:r>
      <w:r w:rsidRPr="00F37868">
        <w:rPr>
          <w:rStyle w:val="StyleUnderline"/>
        </w:rPr>
        <w:t>, in nuclear terms, a banana republic.</w:t>
      </w:r>
    </w:p>
    <w:p w14:paraId="6200C37D" w14:textId="77777777" w:rsidR="00DF16EE" w:rsidRPr="00F37868" w:rsidRDefault="00DF16EE" w:rsidP="00DF16EE">
      <w:pPr>
        <w:rPr>
          <w:rStyle w:val="StyleUnderline"/>
        </w:rPr>
      </w:pPr>
      <w:r w:rsidRPr="00F37868">
        <w:rPr>
          <w:rStyle w:val="StyleUnderline"/>
          <w:highlight w:val="yellow"/>
        </w:rPr>
        <w:t>The Chinese lack the</w:t>
      </w:r>
      <w:r w:rsidRPr="00F37868">
        <w:rPr>
          <w:rStyle w:val="StyleUnderline"/>
        </w:rPr>
        <w:t xml:space="preserve"> </w:t>
      </w:r>
      <w:r w:rsidRPr="00F37868">
        <w:rPr>
          <w:sz w:val="14"/>
        </w:rPr>
        <w:t xml:space="preserve">contentious, partisan </w:t>
      </w:r>
      <w:r w:rsidRPr="00F37868">
        <w:rPr>
          <w:rStyle w:val="StyleUnderline"/>
          <w:highlight w:val="yellow"/>
        </w:rPr>
        <w:t>political structure that prevents</w:t>
      </w:r>
      <w:r w:rsidRPr="00F37868">
        <w:rPr>
          <w:rStyle w:val="StyleUnderline"/>
        </w:rPr>
        <w:t xml:space="preserve"> some </w:t>
      </w:r>
      <w:r w:rsidRPr="00F37868">
        <w:rPr>
          <w:rStyle w:val="StyleUnderline"/>
          <w:highlight w:val="yellow"/>
        </w:rPr>
        <w:t>alternative technologies from growing in the U</w:t>
      </w:r>
      <w:r w:rsidRPr="00F37868">
        <w:rPr>
          <w:sz w:val="14"/>
        </w:rPr>
        <w:t xml:space="preserve">nited </w:t>
      </w:r>
      <w:r w:rsidRPr="00F37868">
        <w:rPr>
          <w:rStyle w:val="StyleUnderline"/>
          <w:highlight w:val="yellow"/>
        </w:rPr>
        <w:t>S</w:t>
      </w:r>
      <w:r w:rsidRPr="00F37868">
        <w:rPr>
          <w:sz w:val="14"/>
        </w:rPr>
        <w:t xml:space="preserve">tates. One is reminded of </w:t>
      </w:r>
      <w:r w:rsidRPr="00F37868">
        <w:rPr>
          <w:rStyle w:val="StyleUnderline"/>
        </w:rPr>
        <w:t>Mao's injunction to "let a hundred flowers blossom,"</w:t>
      </w:r>
      <w:r w:rsidRPr="00F37868">
        <w:rPr>
          <w:sz w:val="14"/>
        </w:rPr>
        <w:t xml:space="preserve"> which </w:t>
      </w:r>
      <w:r w:rsidRPr="00F37868">
        <w:rPr>
          <w:rStyle w:val="StyleUnderline"/>
        </w:rPr>
        <w:t xml:space="preserve">is still the Chinese government's attitude toward technological innovation. </w:t>
      </w:r>
      <w:r w:rsidRPr="00F37868">
        <w:rPr>
          <w:rStyle w:val="StyleUnderline"/>
          <w:highlight w:val="yellow"/>
        </w:rPr>
        <w:t>With this approach</w:t>
      </w:r>
      <w:r w:rsidRPr="00F37868">
        <w:rPr>
          <w:sz w:val="14"/>
        </w:rPr>
        <w:t xml:space="preserve">, and no need to contend </w:t>
      </w:r>
      <w:r w:rsidRPr="00F37868">
        <w:rPr>
          <w:rStyle w:val="StyleUnderline"/>
        </w:rPr>
        <w:t>with uninformed public opinion</w:t>
      </w:r>
      <w:r w:rsidRPr="00F37868">
        <w:rPr>
          <w:sz w:val="14"/>
        </w:rPr>
        <w:t xml:space="preserve"> or political bickering, </w:t>
      </w:r>
      <w:r w:rsidRPr="00F37868">
        <w:rPr>
          <w:rStyle w:val="StyleUnderline"/>
          <w:highlight w:val="yellow"/>
        </w:rPr>
        <w:t>China</w:t>
      </w:r>
      <w:r w:rsidRPr="00F37868">
        <w:rPr>
          <w:rStyle w:val="StyleUnderline"/>
        </w:rPr>
        <w:t xml:space="preserve"> </w:t>
      </w:r>
      <w:r w:rsidRPr="00F37868">
        <w:rPr>
          <w:rStyle w:val="StyleUnderline"/>
          <w:highlight w:val="yellow"/>
        </w:rPr>
        <w:t>threatens to rapidly outpace America in</w:t>
      </w:r>
      <w:r w:rsidRPr="00F37868">
        <w:rPr>
          <w:sz w:val="14"/>
        </w:rPr>
        <w:t xml:space="preserve"> developing tomorrow's </w:t>
      </w:r>
      <w:r w:rsidRPr="00F37868">
        <w:rPr>
          <w:rStyle w:val="StyleUnderline"/>
          <w:highlight w:val="yellow"/>
        </w:rPr>
        <w:t>means of energy production</w:t>
      </w:r>
      <w:r w:rsidRPr="00F37868">
        <w:rPr>
          <w:rStyle w:val="StyleUnderline"/>
        </w:rPr>
        <w:t>.</w:t>
      </w:r>
    </w:p>
    <w:p w14:paraId="525876F7" w14:textId="77777777" w:rsidR="00DF16EE" w:rsidRPr="00F37868" w:rsidRDefault="00DF16EE" w:rsidP="00DF16EE">
      <w:pPr>
        <w:rPr>
          <w:rStyle w:val="StyleUnderline"/>
        </w:rPr>
      </w:pPr>
      <w:r w:rsidRPr="00F37868">
        <w:rPr>
          <w:rStyle w:val="StyleUnderline"/>
          <w:highlight w:val="yellow"/>
        </w:rPr>
        <w:t>In the</w:t>
      </w:r>
      <w:r w:rsidRPr="00F37868">
        <w:rPr>
          <w:sz w:val="14"/>
        </w:rPr>
        <w:t xml:space="preserve"> 19</w:t>
      </w:r>
      <w:r w:rsidRPr="00F37868">
        <w:rPr>
          <w:rStyle w:val="StyleUnderline"/>
          <w:highlight w:val="yellow"/>
        </w:rPr>
        <w:t>80s</w:t>
      </w:r>
      <w:r w:rsidRPr="00F37868">
        <w:rPr>
          <w:sz w:val="14"/>
        </w:rPr>
        <w:t xml:space="preserve">, I went to China to help build factories for the manufacture of fiberglass luxury yachts. </w:t>
      </w:r>
      <w:r w:rsidRPr="00F37868">
        <w:rPr>
          <w:rStyle w:val="StyleUnderline"/>
          <w:highlight w:val="yellow"/>
        </w:rPr>
        <w:t>The Chinese started from</w:t>
      </w:r>
      <w:r w:rsidRPr="00F37868">
        <w:rPr>
          <w:rStyle w:val="StyleUnderline"/>
        </w:rPr>
        <w:t xml:space="preserve"> absolute scratch, </w:t>
      </w:r>
      <w:r w:rsidRPr="00F37868">
        <w:rPr>
          <w:rStyle w:val="StyleUnderline"/>
          <w:highlight w:val="yellow"/>
        </w:rPr>
        <w:t xml:space="preserve">never having even seen a </w:t>
      </w:r>
      <w:r w:rsidRPr="00F37868">
        <w:rPr>
          <w:rStyle w:val="StyleUnderline"/>
        </w:rPr>
        <w:t xml:space="preserve">fiberglass </w:t>
      </w:r>
      <w:r w:rsidRPr="00F37868">
        <w:rPr>
          <w:rStyle w:val="StyleUnderline"/>
          <w:highlight w:val="yellow"/>
        </w:rPr>
        <w:t>yacht, yet in relatively short order, they were exporting million-dollar boats. If they</w:t>
      </w:r>
      <w:r w:rsidRPr="00F37868">
        <w:rPr>
          <w:rStyle w:val="StyleUnderline"/>
        </w:rPr>
        <w:t xml:space="preserve"> start </w:t>
      </w:r>
      <w:r w:rsidRPr="00F37868">
        <w:rPr>
          <w:rStyle w:val="StyleUnderline"/>
          <w:highlight w:val="yellow"/>
        </w:rPr>
        <w:t>apply</w:t>
      </w:r>
      <w:r w:rsidRPr="00F37868">
        <w:rPr>
          <w:rStyle w:val="StyleUnderline"/>
        </w:rPr>
        <w:t xml:space="preserve">ing </w:t>
      </w:r>
      <w:r w:rsidRPr="00F37868">
        <w:rPr>
          <w:rStyle w:val="StyleUnderline"/>
          <w:highlight w:val="yellow"/>
        </w:rPr>
        <w:t>this</w:t>
      </w:r>
      <w:r w:rsidRPr="00F37868">
        <w:rPr>
          <w:rStyle w:val="StyleUnderline"/>
        </w:rPr>
        <w:t xml:space="preserve"> kind of </w:t>
      </w:r>
      <w:r w:rsidRPr="00F37868">
        <w:rPr>
          <w:rStyle w:val="StyleUnderline"/>
          <w:highlight w:val="yellow"/>
        </w:rPr>
        <w:t>innovative energy to</w:t>
      </w:r>
      <w:r w:rsidRPr="00F37868">
        <w:rPr>
          <w:sz w:val="14"/>
        </w:rPr>
        <w:t xml:space="preserve"> the construction and export of </w:t>
      </w:r>
      <w:r w:rsidRPr="00F37868">
        <w:rPr>
          <w:rStyle w:val="StyleUnderline"/>
          <w:highlight w:val="yellow"/>
        </w:rPr>
        <w:t>s</w:t>
      </w:r>
      <w:r w:rsidRPr="00F37868">
        <w:rPr>
          <w:sz w:val="4"/>
          <w:szCs w:val="4"/>
        </w:rPr>
        <w:t>mall</w:t>
      </w:r>
      <w:r w:rsidRPr="00F37868">
        <w:rPr>
          <w:sz w:val="4"/>
          <w:szCs w:val="4"/>
          <w:highlight w:val="yellow"/>
        </w:rPr>
        <w:t>,</w:t>
      </w:r>
      <w:r w:rsidRPr="00F37868">
        <w:rPr>
          <w:sz w:val="4"/>
          <w:szCs w:val="4"/>
        </w:rPr>
        <w:t xml:space="preserve"> </w:t>
      </w:r>
      <w:r w:rsidRPr="00F37868">
        <w:rPr>
          <w:rStyle w:val="StyleUnderline"/>
          <w:highlight w:val="yellow"/>
        </w:rPr>
        <w:t>m</w:t>
      </w:r>
      <w:r w:rsidRPr="00F37868">
        <w:rPr>
          <w:sz w:val="4"/>
          <w:szCs w:val="4"/>
        </w:rPr>
        <w:t xml:space="preserve">odular nuclear </w:t>
      </w:r>
      <w:r w:rsidRPr="00F37868">
        <w:rPr>
          <w:rStyle w:val="StyleUnderline"/>
          <w:highlight w:val="yellow"/>
        </w:rPr>
        <w:t>r</w:t>
      </w:r>
      <w:r w:rsidRPr="00F37868">
        <w:rPr>
          <w:sz w:val="4"/>
          <w:szCs w:val="4"/>
        </w:rPr>
        <w:t>eactor</w:t>
      </w:r>
      <w:r w:rsidRPr="00F37868">
        <w:rPr>
          <w:rStyle w:val="StyleUnderline"/>
          <w:highlight w:val="yellow"/>
        </w:rPr>
        <w:t>s, the world will cease to look to America for energy solutions</w:t>
      </w:r>
      <w:r w:rsidRPr="00F37868">
        <w:rPr>
          <w:rStyle w:val="StyleUnderline"/>
        </w:rPr>
        <w:t>.</w:t>
      </w:r>
      <w:r w:rsidRPr="00F37868">
        <w:rPr>
          <w:sz w:val="14"/>
        </w:rPr>
        <w:t xml:space="preserve"> </w:t>
      </w:r>
      <w:r w:rsidRPr="00F37868">
        <w:rPr>
          <w:rStyle w:val="StyleUnderline"/>
          <w:highlight w:val="yellow"/>
        </w:rPr>
        <w:t>The Chinese, standing on</w:t>
      </w:r>
      <w:r w:rsidRPr="00F37868">
        <w:rPr>
          <w:sz w:val="14"/>
        </w:rPr>
        <w:t xml:space="preserve"> the shoulders of half a century of </w:t>
      </w:r>
      <w:r w:rsidRPr="00F37868">
        <w:rPr>
          <w:rStyle w:val="StyleUnderline"/>
          <w:highlight w:val="yellow"/>
        </w:rPr>
        <w:t>American ingenuity, will inherit the leadership of the world's most vital industry.</w:t>
      </w:r>
    </w:p>
    <w:p w14:paraId="26D8B26E" w14:textId="77777777" w:rsidR="00DF16EE" w:rsidRPr="00F37868" w:rsidRDefault="00DF16EE" w:rsidP="00DF16EE">
      <w:pPr>
        <w:pStyle w:val="Heading4"/>
      </w:pPr>
      <w:r w:rsidRPr="00F37868">
        <w:t>Green leadership solves extinction – tech spills over and reduces geopolitical confrontation</w:t>
      </w:r>
    </w:p>
    <w:p w14:paraId="6241F17D" w14:textId="77777777" w:rsidR="00DF16EE" w:rsidRPr="00F37868" w:rsidRDefault="00DF16EE" w:rsidP="00DF16EE">
      <w:proofErr w:type="spellStart"/>
      <w:r w:rsidRPr="00F37868">
        <w:rPr>
          <w:rStyle w:val="Style13ptBold"/>
        </w:rPr>
        <w:t>Klarevas</w:t>
      </w:r>
      <w:proofErr w:type="spellEnd"/>
      <w:r w:rsidRPr="00F37868">
        <w:rPr>
          <w:rStyle w:val="Style13ptBold"/>
        </w:rPr>
        <w:t xml:space="preserve"> 11</w:t>
      </w:r>
      <w:r w:rsidRPr="00F37868">
        <w:t xml:space="preserve"> –Louis </w:t>
      </w:r>
      <w:proofErr w:type="spellStart"/>
      <w:r w:rsidRPr="00F37868">
        <w:t>Klarevas</w:t>
      </w:r>
      <w:proofErr w:type="spellEnd"/>
      <w:r w:rsidRPr="00F37868">
        <w:t xml:space="preserve">, Professor for Center for Global Affairs @ New York University, May 25, 2011, ("Securing American Primacy While Tackling Climate Change: Toward a National Strategy of </w:t>
      </w:r>
      <w:proofErr w:type="spellStart"/>
      <w:r w:rsidRPr="00F37868">
        <w:t>Greengemony</w:t>
      </w:r>
      <w:proofErr w:type="spellEnd"/>
      <w:r w:rsidRPr="00F37868">
        <w:t>," http://www.huffingtonpost.com/louis-klarevas/securing-american-primacy_b_</w:t>
      </w:r>
      <w:proofErr w:type="gramStart"/>
      <w:r w:rsidRPr="00F37868">
        <w:t>393223.html)IG</w:t>
      </w:r>
      <w:proofErr w:type="gramEnd"/>
    </w:p>
    <w:p w14:paraId="16DA25D9" w14:textId="77777777" w:rsidR="00DF16EE" w:rsidRPr="00F37868" w:rsidRDefault="00DF16EE" w:rsidP="00DF16EE">
      <w:pPr>
        <w:rPr>
          <w:rStyle w:val="StyleUnderline"/>
        </w:rPr>
      </w:pPr>
      <w:r w:rsidRPr="00F37868">
        <w:rPr>
          <w:rStyle w:val="StyleUnderline"/>
          <w:highlight w:val="yellow"/>
        </w:rPr>
        <w:t>By not addressing climate change</w:t>
      </w:r>
      <w:r w:rsidRPr="00F37868">
        <w:rPr>
          <w:rStyle w:val="StyleUnderline"/>
        </w:rPr>
        <w:t xml:space="preserve"> more </w:t>
      </w:r>
      <w:r w:rsidRPr="00F37868">
        <w:rPr>
          <w:rStyle w:val="StyleUnderline"/>
          <w:highlight w:val="yellow"/>
        </w:rPr>
        <w:t>aggressively</w:t>
      </w:r>
      <w:r w:rsidRPr="00F37868">
        <w:rPr>
          <w:rStyle w:val="StyleUnderline"/>
        </w:rPr>
        <w:t xml:space="preserve"> and creatively, </w:t>
      </w:r>
      <w:r w:rsidRPr="00F37868">
        <w:rPr>
          <w:rStyle w:val="StyleUnderline"/>
          <w:highlight w:val="yellow"/>
        </w:rPr>
        <w:t>the U</w:t>
      </w:r>
      <w:r w:rsidRPr="00F37868">
        <w:rPr>
          <w:sz w:val="14"/>
        </w:rPr>
        <w:t xml:space="preserve">nited </w:t>
      </w:r>
      <w:r w:rsidRPr="00F37868">
        <w:rPr>
          <w:rStyle w:val="StyleUnderline"/>
          <w:highlight w:val="yellow"/>
        </w:rPr>
        <w:t>S</w:t>
      </w:r>
      <w:r w:rsidRPr="00F37868">
        <w:rPr>
          <w:sz w:val="14"/>
        </w:rPr>
        <w:t xml:space="preserve">tates </w:t>
      </w:r>
      <w:r w:rsidRPr="00F37868">
        <w:rPr>
          <w:rStyle w:val="StyleUnderline"/>
          <w:highlight w:val="yellow"/>
        </w:rPr>
        <w:t>is squandering an opportunity to secure</w:t>
      </w:r>
      <w:r w:rsidRPr="00F37868">
        <w:rPr>
          <w:rStyle w:val="StyleUnderline"/>
        </w:rPr>
        <w:t xml:space="preserve"> its </w:t>
      </w:r>
      <w:r w:rsidRPr="00F37868">
        <w:rPr>
          <w:rStyle w:val="StyleUnderline"/>
          <w:highlight w:val="yellow"/>
        </w:rPr>
        <w:t>global primacy for</w:t>
      </w:r>
      <w:r w:rsidRPr="00F37868">
        <w:rPr>
          <w:rStyle w:val="StyleUnderline"/>
        </w:rPr>
        <w:t xml:space="preserve"> the next few </w:t>
      </w:r>
      <w:r w:rsidRPr="00F37868">
        <w:rPr>
          <w:rStyle w:val="StyleUnderline"/>
          <w:highlight w:val="yellow"/>
        </w:rPr>
        <w:t>generations</w:t>
      </w:r>
      <w:r w:rsidRPr="00F37868">
        <w:rPr>
          <w:sz w:val="14"/>
        </w:rPr>
        <w:t xml:space="preserve"> to come. </w:t>
      </w:r>
      <w:r w:rsidRPr="00F37868">
        <w:rPr>
          <w:rStyle w:val="StyleUnderline"/>
        </w:rPr>
        <w:t>To do this</w:t>
      </w:r>
      <w:r w:rsidRPr="00F37868">
        <w:rPr>
          <w:sz w:val="14"/>
        </w:rPr>
        <w:t xml:space="preserve">, though, </w:t>
      </w:r>
      <w:r w:rsidRPr="00F37868">
        <w:rPr>
          <w:rStyle w:val="StyleUnderline"/>
          <w:highlight w:val="yellow"/>
        </w:rPr>
        <w:t>the U.S. must rely on innovation to help the world escape the coming environmental meltdown. Developing the key technologies</w:t>
      </w:r>
      <w:r w:rsidRPr="00F37868">
        <w:rPr>
          <w:sz w:val="14"/>
        </w:rPr>
        <w:t xml:space="preserve"> that will save the planet from global warming </w:t>
      </w:r>
      <w:r w:rsidRPr="00F37868">
        <w:rPr>
          <w:rStyle w:val="StyleUnderline"/>
          <w:highlight w:val="yellow"/>
        </w:rPr>
        <w:t>will</w:t>
      </w:r>
      <w:r w:rsidRPr="00F37868">
        <w:rPr>
          <w:rStyle w:val="StyleUnderline"/>
        </w:rPr>
        <w:t xml:space="preserve"> allow the U.S. to </w:t>
      </w:r>
      <w:r w:rsidRPr="00F37868">
        <w:rPr>
          <w:rStyle w:val="StyleUnderline"/>
          <w:highlight w:val="yellow"/>
        </w:rPr>
        <w:t>outmaneuver potential great power rivals</w:t>
      </w:r>
      <w:r w:rsidRPr="00F37868">
        <w:rPr>
          <w:rStyle w:val="StyleUnderline"/>
        </w:rPr>
        <w:t xml:space="preserve"> </w:t>
      </w:r>
      <w:r w:rsidRPr="00F37868">
        <w:rPr>
          <w:rStyle w:val="StyleUnderline"/>
        </w:rPr>
        <w:lastRenderedPageBreak/>
        <w:t>seeking to replace it as the international system’s hegemon. But the greening of American strategy must occur soon.</w:t>
      </w:r>
    </w:p>
    <w:p w14:paraId="49EABCB7" w14:textId="77777777" w:rsidR="00DF16EE" w:rsidRPr="00F37868" w:rsidRDefault="00DF16EE" w:rsidP="00DF16EE">
      <w:pPr>
        <w:rPr>
          <w:sz w:val="14"/>
        </w:rPr>
      </w:pPr>
      <w:r w:rsidRPr="00F37868">
        <w:rPr>
          <w:rStyle w:val="StyleUnderline"/>
          <w:highlight w:val="yellow"/>
        </w:rPr>
        <w:t>The U.S</w:t>
      </w:r>
      <w:r w:rsidRPr="00F37868">
        <w:rPr>
          <w:rStyle w:val="StyleUnderline"/>
        </w:rPr>
        <w:t xml:space="preserve">., however, </w:t>
      </w:r>
      <w:r w:rsidRPr="00F37868">
        <w:rPr>
          <w:rStyle w:val="StyleUnderline"/>
          <w:highlight w:val="yellow"/>
        </w:rPr>
        <w:t>seems to be</w:t>
      </w:r>
      <w:r w:rsidRPr="00F37868">
        <w:rPr>
          <w:sz w:val="14"/>
        </w:rPr>
        <w:t xml:space="preserve"> stuck in time, </w:t>
      </w:r>
      <w:r w:rsidRPr="00F37868">
        <w:rPr>
          <w:rStyle w:val="StyleUnderline"/>
          <w:highlight w:val="yellow"/>
        </w:rPr>
        <w:t>unable to move beyond oil-centric geo-politics</w:t>
      </w:r>
      <w:r w:rsidRPr="00F37868">
        <w:rPr>
          <w:sz w:val="14"/>
        </w:rPr>
        <w:t xml:space="preserve"> in any meaningful way.</w:t>
      </w:r>
    </w:p>
    <w:p w14:paraId="4D568BE0" w14:textId="77777777" w:rsidR="00DF16EE" w:rsidRPr="00F37868" w:rsidRDefault="00DF16EE" w:rsidP="00DF16EE">
      <w:pPr>
        <w:rPr>
          <w:sz w:val="14"/>
          <w:szCs w:val="14"/>
        </w:rPr>
      </w:pPr>
      <w:r w:rsidRPr="00F37868">
        <w:rPr>
          <w:sz w:val="14"/>
          <w:szCs w:val="14"/>
        </w:rPr>
        <w:t>Often, the gridlock is portrayed as a partisan difference, with Republicans resisting action and Democrats pleading for action.</w:t>
      </w:r>
    </w:p>
    <w:p w14:paraId="0C40F096" w14:textId="77777777" w:rsidR="00DF16EE" w:rsidRPr="00F37868" w:rsidRDefault="00DF16EE" w:rsidP="00DF16EE">
      <w:pPr>
        <w:rPr>
          <w:sz w:val="14"/>
          <w:szCs w:val="14"/>
        </w:rPr>
      </w:pPr>
      <w:r w:rsidRPr="00F37868">
        <w:rPr>
          <w:sz w:val="14"/>
          <w:szCs w:val="14"/>
        </w:rPr>
        <w:t>This, though, is an unfair characterization as there are numerous proactive Republicans and quite a few reticent Democrats.</w:t>
      </w:r>
    </w:p>
    <w:p w14:paraId="325A66A9" w14:textId="77777777" w:rsidR="00DF16EE" w:rsidRPr="00F37868" w:rsidRDefault="00DF16EE" w:rsidP="00DF16EE">
      <w:pPr>
        <w:rPr>
          <w:sz w:val="14"/>
          <w:szCs w:val="14"/>
        </w:rPr>
      </w:pPr>
      <w:r w:rsidRPr="00F37868">
        <w:rPr>
          <w:sz w:val="14"/>
          <w:szCs w:val="14"/>
        </w:rPr>
        <w:t>The real divide is instead one between realists and liberals.</w:t>
      </w:r>
    </w:p>
    <w:p w14:paraId="512135C3" w14:textId="77777777" w:rsidR="00DF16EE" w:rsidRPr="00F37868" w:rsidRDefault="00DF16EE" w:rsidP="00DF16EE">
      <w:pPr>
        <w:rPr>
          <w:sz w:val="14"/>
        </w:rPr>
      </w:pPr>
      <w:r w:rsidRPr="00F37868">
        <w:rPr>
          <w:rStyle w:val="StyleUnderline"/>
        </w:rPr>
        <w:t>Students of realpolitik, which</w:t>
      </w:r>
      <w:r w:rsidRPr="00F37868">
        <w:rPr>
          <w:sz w:val="14"/>
        </w:rPr>
        <w:t xml:space="preserve"> still </w:t>
      </w:r>
      <w:r w:rsidRPr="00F37868">
        <w:rPr>
          <w:rStyle w:val="StyleUnderline"/>
        </w:rPr>
        <w:t>heavily guides American</w:t>
      </w:r>
      <w:r w:rsidRPr="00F37868">
        <w:rPr>
          <w:sz w:val="14"/>
        </w:rPr>
        <w:t xml:space="preserve"> foreign </w:t>
      </w:r>
      <w:r w:rsidRPr="00F37868">
        <w:rPr>
          <w:rStyle w:val="StyleUnderline"/>
        </w:rPr>
        <w:t>policy, largely discount environmental issues as they are not seen as advancing national interests in a way that generates relative power advantages vis-à-vis the other major powers</w:t>
      </w:r>
      <w:r w:rsidRPr="00F37868">
        <w:rPr>
          <w:sz w:val="14"/>
        </w:rPr>
        <w:t xml:space="preserve"> in the system: Russia, China, Japan, India, and the European Union.</w:t>
      </w:r>
    </w:p>
    <w:p w14:paraId="021867EA" w14:textId="77777777" w:rsidR="00DF16EE" w:rsidRPr="00F37868" w:rsidRDefault="00DF16EE" w:rsidP="00DF16EE">
      <w:pPr>
        <w:rPr>
          <w:sz w:val="14"/>
          <w:szCs w:val="14"/>
        </w:rPr>
      </w:pPr>
      <w:r w:rsidRPr="00F37868">
        <w:rPr>
          <w:sz w:val="14"/>
          <w:szCs w:val="14"/>
        </w:rPr>
        <w:t>Liberals, on the other hand, have recognized that global warming might very well become the greatest challenge ever faced by mankind. As such, their thinking often eschews narrowly defined national interests for the greater global good. This, though, ruffles elected officials whose sworn obligation is, above all, to protect and promote American national interests.</w:t>
      </w:r>
    </w:p>
    <w:p w14:paraId="7D5728F6" w14:textId="77777777" w:rsidR="00DF16EE" w:rsidRPr="00F37868" w:rsidRDefault="00DF16EE" w:rsidP="00DF16EE">
      <w:pPr>
        <w:rPr>
          <w:sz w:val="14"/>
        </w:rPr>
      </w:pPr>
      <w:r w:rsidRPr="00F37868">
        <w:rPr>
          <w:sz w:val="14"/>
        </w:rPr>
        <w:t xml:space="preserve">What both sides need to understand is that </w:t>
      </w:r>
      <w:r w:rsidRPr="00F37868">
        <w:rPr>
          <w:rStyle w:val="StyleUnderline"/>
          <w:highlight w:val="yellow"/>
        </w:rPr>
        <w:t>by becoming a lean, mean, green fighting machine, the U.S. can actually bring together liberals and realists to advance a collective interest</w:t>
      </w:r>
      <w:r w:rsidRPr="00F37868">
        <w:rPr>
          <w:rStyle w:val="StyleUnderline"/>
        </w:rPr>
        <w:t xml:space="preserve"> which benefits every nation, while at the same time, securing America’s global primacy</w:t>
      </w:r>
      <w:r w:rsidRPr="00F37868">
        <w:rPr>
          <w:sz w:val="14"/>
        </w:rPr>
        <w:t xml:space="preserve"> well </w:t>
      </w:r>
      <w:r w:rsidRPr="00F37868">
        <w:rPr>
          <w:rStyle w:val="StyleUnderline"/>
        </w:rPr>
        <w:t>into the future.</w:t>
      </w:r>
    </w:p>
    <w:p w14:paraId="13CB64FA" w14:textId="77777777" w:rsidR="00DF16EE" w:rsidRPr="00F37868" w:rsidRDefault="00DF16EE" w:rsidP="00DF16EE">
      <w:pPr>
        <w:rPr>
          <w:rStyle w:val="StyleUnderline"/>
        </w:rPr>
      </w:pPr>
      <w:r w:rsidRPr="00F37868">
        <w:rPr>
          <w:sz w:val="14"/>
        </w:rPr>
        <w:t xml:space="preserve">To do so, </w:t>
      </w:r>
      <w:r w:rsidRPr="00F37868">
        <w:rPr>
          <w:rStyle w:val="StyleUnderline"/>
        </w:rPr>
        <w:t>the U.S. must re-invent itself as</w:t>
      </w:r>
      <w:r w:rsidRPr="00F37868">
        <w:rPr>
          <w:sz w:val="14"/>
        </w:rPr>
        <w:t xml:space="preserve"> not just your traditional hegemon, but as </w:t>
      </w:r>
      <w:r w:rsidRPr="00F37868">
        <w:rPr>
          <w:rStyle w:val="StyleUnderline"/>
        </w:rPr>
        <w:t xml:space="preserve">history’s first </w:t>
      </w:r>
      <w:proofErr w:type="gramStart"/>
      <w:r w:rsidRPr="00F37868">
        <w:rPr>
          <w:rStyle w:val="StyleUnderline"/>
        </w:rPr>
        <w:t>ever green</w:t>
      </w:r>
      <w:proofErr w:type="gramEnd"/>
      <w:r w:rsidRPr="00F37868">
        <w:rPr>
          <w:rStyle w:val="StyleUnderline"/>
        </w:rPr>
        <w:t xml:space="preserve"> hegemon.</w:t>
      </w:r>
    </w:p>
    <w:p w14:paraId="7CED7BBF" w14:textId="77777777" w:rsidR="00DF16EE" w:rsidRPr="00F37868" w:rsidRDefault="00DF16EE" w:rsidP="00DF16EE">
      <w:pPr>
        <w:rPr>
          <w:sz w:val="14"/>
          <w:szCs w:val="14"/>
        </w:rPr>
      </w:pPr>
      <w:r w:rsidRPr="00F37868">
        <w:rPr>
          <w:sz w:val="14"/>
          <w:szCs w:val="14"/>
        </w:rPr>
        <w:t>Hegemons are countries that dominate the international system - bailing out other countries in times of global crisis, establishing and maintaining the most important international institutions, and covering the costs that result from free-riding and cheating global obligations. Since 1945, that role has been the purview of the United States.</w:t>
      </w:r>
    </w:p>
    <w:p w14:paraId="3DB13FAE" w14:textId="77777777" w:rsidR="00DF16EE" w:rsidRPr="00F37868" w:rsidRDefault="00DF16EE" w:rsidP="00DF16EE">
      <w:pPr>
        <w:rPr>
          <w:sz w:val="14"/>
          <w:szCs w:val="14"/>
        </w:rPr>
      </w:pPr>
      <w:r w:rsidRPr="00F37868">
        <w:rPr>
          <w:sz w:val="14"/>
          <w:szCs w:val="14"/>
        </w:rPr>
        <w:t>Immediately after World War II, Europe and Asia laid in ruin, the global economy required resuscitation, the countries of the free world needed security guarantees, and the entire system longed for a multilateral forum where global concerns could be addressed. The U.S., emerging the least scathed by the systemic crisis of fascism’s rise, stepped up to the challenge and established the postwar (and current) liberal order.</w:t>
      </w:r>
    </w:p>
    <w:p w14:paraId="53E4C243" w14:textId="77777777" w:rsidR="00DF16EE" w:rsidRPr="00F37868" w:rsidRDefault="00DF16EE" w:rsidP="00DF16EE">
      <w:pPr>
        <w:rPr>
          <w:sz w:val="14"/>
          <w:szCs w:val="14"/>
        </w:rPr>
      </w:pPr>
      <w:r w:rsidRPr="00F37868">
        <w:rPr>
          <w:sz w:val="14"/>
          <w:szCs w:val="14"/>
        </w:rPr>
        <w:t xml:space="preserve">But don’t let the world “liberal” fool you. While many nations benefited from America’s </w:t>
      </w:r>
      <w:proofErr w:type="gramStart"/>
      <w:r w:rsidRPr="00F37868">
        <w:rPr>
          <w:sz w:val="14"/>
          <w:szCs w:val="14"/>
        </w:rPr>
        <w:t>new-found</w:t>
      </w:r>
      <w:proofErr w:type="gramEnd"/>
      <w:r w:rsidRPr="00F37868">
        <w:rPr>
          <w:sz w:val="14"/>
          <w:szCs w:val="14"/>
        </w:rPr>
        <w:t xml:space="preserve"> hegemony, the U.S. was driven largely by “realist” selfish national interests. The liberal order first and foremost benefited the U.S.</w:t>
      </w:r>
    </w:p>
    <w:p w14:paraId="09FD6C32" w14:textId="77777777" w:rsidR="00DF16EE" w:rsidRPr="00F37868" w:rsidRDefault="00DF16EE" w:rsidP="00DF16EE">
      <w:pPr>
        <w:rPr>
          <w:sz w:val="14"/>
          <w:szCs w:val="14"/>
        </w:rPr>
      </w:pPr>
      <w:r w:rsidRPr="00F37868">
        <w:rPr>
          <w:sz w:val="14"/>
          <w:szCs w:val="14"/>
        </w:rPr>
        <w:t>With the U.S. becoming bogged down in places like Afghanistan and Iraq, running a record national debt, and failing to shore up the dollar, the future of American hegemony now seems to be facing a serious contest: potential rivals - acting like sharks smelling blood in the water - wish to challenge the U.S. on a variety of fronts. This has led numerous commentators to forecast the U.S.’s imminent fall from grace.</w:t>
      </w:r>
    </w:p>
    <w:p w14:paraId="5A2C6433" w14:textId="77777777" w:rsidR="00DF16EE" w:rsidRPr="00F37868" w:rsidRDefault="00DF16EE" w:rsidP="00DF16EE">
      <w:pPr>
        <w:rPr>
          <w:sz w:val="14"/>
          <w:szCs w:val="14"/>
        </w:rPr>
      </w:pPr>
      <w:r w:rsidRPr="00F37868">
        <w:rPr>
          <w:sz w:val="14"/>
          <w:szCs w:val="14"/>
        </w:rPr>
        <w:t>Not all hope is lost however.</w:t>
      </w:r>
    </w:p>
    <w:p w14:paraId="740CCE8B" w14:textId="77777777" w:rsidR="00DF16EE" w:rsidRPr="00F37868" w:rsidRDefault="00DF16EE" w:rsidP="00DF16EE">
      <w:pPr>
        <w:rPr>
          <w:rStyle w:val="StyleUnderline"/>
        </w:rPr>
      </w:pPr>
      <w:r w:rsidRPr="00F37868">
        <w:rPr>
          <w:rStyle w:val="StyleUnderline"/>
          <w:highlight w:val="yellow"/>
        </w:rPr>
        <w:t>With</w:t>
      </w:r>
      <w:r w:rsidRPr="00F37868">
        <w:rPr>
          <w:rStyle w:val="StyleUnderline"/>
        </w:rPr>
        <w:t xml:space="preserve"> the impending systemic crisis of</w:t>
      </w:r>
      <w:r w:rsidRPr="00F37868">
        <w:t xml:space="preserve"> global </w:t>
      </w:r>
      <w:r w:rsidRPr="00F37868">
        <w:rPr>
          <w:rStyle w:val="StyleUnderline"/>
          <w:highlight w:val="yellow"/>
        </w:rPr>
        <w:t>warming</w:t>
      </w:r>
      <w:r w:rsidRPr="00F37868">
        <w:t xml:space="preserve"> on the horizon, </w:t>
      </w:r>
      <w:r w:rsidRPr="00F37868">
        <w:rPr>
          <w:rStyle w:val="StyleUnderline"/>
          <w:highlight w:val="yellow"/>
        </w:rPr>
        <w:t>the U.S</w:t>
      </w:r>
      <w:r w:rsidRPr="00F37868">
        <w:rPr>
          <w:rStyle w:val="StyleUnderline"/>
        </w:rPr>
        <w:t>.</w:t>
      </w:r>
      <w:r w:rsidRPr="00F37868">
        <w:t xml:space="preserve"> again </w:t>
      </w:r>
      <w:r w:rsidRPr="00F37868">
        <w:rPr>
          <w:rStyle w:val="StyleUnderline"/>
          <w:highlight w:val="yellow"/>
        </w:rPr>
        <w:t>finds itself in a position to address a transnational problem in a way that will benefit both the</w:t>
      </w:r>
      <w:r w:rsidRPr="00F37868">
        <w:rPr>
          <w:rStyle w:val="StyleUnderline"/>
        </w:rPr>
        <w:t xml:space="preserve"> international </w:t>
      </w:r>
      <w:r w:rsidRPr="00F37868">
        <w:rPr>
          <w:rStyle w:val="StyleUnderline"/>
          <w:highlight w:val="yellow"/>
        </w:rPr>
        <w:t>community</w:t>
      </w:r>
      <w:r w:rsidRPr="00F37868">
        <w:rPr>
          <w:rStyle w:val="StyleUnderline"/>
        </w:rPr>
        <w:t xml:space="preserve"> collectively </w:t>
      </w:r>
      <w:r w:rsidRPr="00F37868">
        <w:rPr>
          <w:rStyle w:val="StyleUnderline"/>
          <w:highlight w:val="yellow"/>
        </w:rPr>
        <w:t>and the U.S.</w:t>
      </w:r>
      <w:r w:rsidRPr="00F37868">
        <w:rPr>
          <w:rStyle w:val="StyleUnderline"/>
        </w:rPr>
        <w:t xml:space="preserve"> selfishly.</w:t>
      </w:r>
    </w:p>
    <w:p w14:paraId="2A5C986B" w14:textId="77777777" w:rsidR="00DF16EE" w:rsidRPr="00F37868" w:rsidRDefault="00DF16EE" w:rsidP="00DF16EE">
      <w:pPr>
        <w:rPr>
          <w:sz w:val="14"/>
        </w:rPr>
      </w:pPr>
      <w:r w:rsidRPr="00F37868">
        <w:rPr>
          <w:rStyle w:val="StyleUnderline"/>
        </w:rPr>
        <w:t>The</w:t>
      </w:r>
      <w:r w:rsidRPr="00F37868">
        <w:rPr>
          <w:sz w:val="14"/>
        </w:rPr>
        <w:t xml:space="preserve"> current </w:t>
      </w:r>
      <w:r w:rsidRPr="00F37868">
        <w:rPr>
          <w:rStyle w:val="StyleUnderline"/>
        </w:rPr>
        <w:t xml:space="preserve">problem is two-fold. </w:t>
      </w:r>
      <w:r w:rsidRPr="00F37868">
        <w:rPr>
          <w:rStyle w:val="StyleUnderline"/>
          <w:highlight w:val="yellow"/>
        </w:rPr>
        <w:t>First</w:t>
      </w:r>
      <w:r w:rsidRPr="00F37868">
        <w:rPr>
          <w:rStyle w:val="StyleUnderline"/>
        </w:rPr>
        <w:t>,</w:t>
      </w:r>
      <w:r w:rsidRPr="00F37868">
        <w:rPr>
          <w:sz w:val="14"/>
        </w:rPr>
        <w:t xml:space="preserve"> the </w:t>
      </w:r>
      <w:r w:rsidRPr="00F37868">
        <w:rPr>
          <w:rStyle w:val="StyleUnderline"/>
          <w:highlight w:val="yellow"/>
        </w:rPr>
        <w:t>competition for oil is fueling animosities</w:t>
      </w:r>
      <w:r w:rsidRPr="00F37868">
        <w:rPr>
          <w:sz w:val="14"/>
        </w:rPr>
        <w:t xml:space="preserve"> between the major powers. The </w:t>
      </w:r>
      <w:r w:rsidRPr="00F37868">
        <w:rPr>
          <w:rStyle w:val="StyleUnderline"/>
        </w:rPr>
        <w:t xml:space="preserve">geopolitics of </w:t>
      </w:r>
      <w:r w:rsidRPr="00F37868">
        <w:rPr>
          <w:rStyle w:val="StyleUnderline"/>
          <w:highlight w:val="yellow"/>
        </w:rPr>
        <w:t>oil has</w:t>
      </w:r>
      <w:r w:rsidRPr="00F37868">
        <w:rPr>
          <w:sz w:val="14"/>
        </w:rPr>
        <w:t xml:space="preserve"> already </w:t>
      </w:r>
      <w:r w:rsidRPr="00F37868">
        <w:rPr>
          <w:rStyle w:val="StyleUnderline"/>
          <w:highlight w:val="yellow"/>
        </w:rPr>
        <w:t>emboldened Russia</w:t>
      </w:r>
      <w:r w:rsidRPr="00F37868">
        <w:rPr>
          <w:sz w:val="14"/>
        </w:rPr>
        <w:t xml:space="preserve"> in its ‘near abroad’ </w:t>
      </w:r>
      <w:r w:rsidRPr="00F37868">
        <w:rPr>
          <w:rStyle w:val="StyleUnderline"/>
          <w:highlight w:val="yellow"/>
        </w:rPr>
        <w:t>and China in</w:t>
      </w:r>
      <w:r w:rsidRPr="00F37868">
        <w:rPr>
          <w:rStyle w:val="StyleUnderline"/>
        </w:rPr>
        <w:t xml:space="preserve"> far-off places like </w:t>
      </w:r>
      <w:r w:rsidRPr="00F37868">
        <w:rPr>
          <w:rStyle w:val="StyleUnderline"/>
          <w:highlight w:val="yellow"/>
        </w:rPr>
        <w:t>Africa and Latin America</w:t>
      </w:r>
      <w:r w:rsidRPr="00F37868">
        <w:rPr>
          <w:sz w:val="14"/>
        </w:rPr>
        <w:t xml:space="preserve">. As oil is a limited natural resource, </w:t>
      </w:r>
      <w:r w:rsidRPr="00F37868">
        <w:rPr>
          <w:rStyle w:val="StyleUnderline"/>
        </w:rPr>
        <w:t>a nasty zero-sum contest could be looming</w:t>
      </w:r>
      <w:r w:rsidRPr="00F37868">
        <w:rPr>
          <w:sz w:val="14"/>
        </w:rPr>
        <w:t xml:space="preserve"> on the horizon for the U.S. and its major power rivals - a contest </w:t>
      </w:r>
      <w:r w:rsidRPr="00F37868">
        <w:rPr>
          <w:rStyle w:val="StyleUnderline"/>
          <w:highlight w:val="yellow"/>
        </w:rPr>
        <w:t>which threatens</w:t>
      </w:r>
      <w:r w:rsidRPr="00F37868">
        <w:rPr>
          <w:rStyle w:val="StyleUnderline"/>
        </w:rPr>
        <w:t xml:space="preserve"> American primacy and </w:t>
      </w:r>
      <w:r w:rsidRPr="00F37868">
        <w:rPr>
          <w:rStyle w:val="StyleUnderline"/>
          <w:highlight w:val="yellow"/>
        </w:rPr>
        <w:t>global stability.</w:t>
      </w:r>
    </w:p>
    <w:p w14:paraId="3D500655" w14:textId="77777777" w:rsidR="00DF16EE" w:rsidRPr="00F37868" w:rsidRDefault="00DF16EE" w:rsidP="00DF16EE">
      <w:pPr>
        <w:rPr>
          <w:rStyle w:val="StyleUnderline"/>
        </w:rPr>
      </w:pPr>
      <w:r w:rsidRPr="00F37868">
        <w:rPr>
          <w:rStyle w:val="StyleUnderline"/>
          <w:highlight w:val="yellow"/>
        </w:rPr>
        <w:t>Second, converting fossil fuels</w:t>
      </w:r>
      <w:r w:rsidRPr="00F37868">
        <w:rPr>
          <w:rStyle w:val="StyleUnderline"/>
        </w:rPr>
        <w:t xml:space="preserve"> like oil </w:t>
      </w:r>
      <w:r w:rsidRPr="00F37868">
        <w:rPr>
          <w:rStyle w:val="StyleUnderline"/>
          <w:highlight w:val="yellow"/>
        </w:rPr>
        <w:t>to run national economies is producing irreversible harm</w:t>
      </w:r>
      <w:r w:rsidRPr="00F37868">
        <w:rPr>
          <w:rStyle w:val="StyleUnderline"/>
        </w:rPr>
        <w:t xml:space="preserve"> in </w:t>
      </w:r>
      <w:r w:rsidRPr="00F37868">
        <w:rPr>
          <w:sz w:val="14"/>
        </w:rPr>
        <w:t xml:space="preserve">the form of carbon dioxide </w:t>
      </w:r>
      <w:r w:rsidRPr="00F37868">
        <w:rPr>
          <w:rStyle w:val="StyleUnderline"/>
        </w:rPr>
        <w:t>emissions</w:t>
      </w:r>
      <w:r w:rsidRPr="00F37868">
        <w:rPr>
          <w:sz w:val="14"/>
        </w:rPr>
        <w:t xml:space="preserve">. So long as the global economy remains oil-dependent, greenhouse gases will continue to rise. </w:t>
      </w:r>
      <w:r w:rsidRPr="00F37868">
        <w:rPr>
          <w:rStyle w:val="StyleUnderline"/>
          <w:highlight w:val="yellow"/>
        </w:rPr>
        <w:t>Experts are predicting as much as a 60% increase</w:t>
      </w:r>
      <w:r w:rsidRPr="00F37868">
        <w:rPr>
          <w:rStyle w:val="StyleUnderline"/>
        </w:rPr>
        <w:t xml:space="preserve"> in</w:t>
      </w:r>
      <w:r w:rsidRPr="00F37868">
        <w:rPr>
          <w:sz w:val="14"/>
        </w:rPr>
        <w:t xml:space="preserve"> carbon dioxide </w:t>
      </w:r>
      <w:r w:rsidRPr="00F37868">
        <w:rPr>
          <w:rStyle w:val="StyleUnderline"/>
          <w:highlight w:val="yellow"/>
        </w:rPr>
        <w:t>emissions in the next twenty-five years</w:t>
      </w:r>
      <w:r w:rsidRPr="00F37868">
        <w:rPr>
          <w:rStyle w:val="StyleUnderline"/>
        </w:rPr>
        <w:t xml:space="preserve">. </w:t>
      </w:r>
      <w:r w:rsidRPr="00F37868">
        <w:rPr>
          <w:sz w:val="14"/>
        </w:rPr>
        <w:t xml:space="preserve">That likely </w:t>
      </w:r>
      <w:r w:rsidRPr="00F37868">
        <w:rPr>
          <w:rStyle w:val="StyleUnderline"/>
        </w:rPr>
        <w:t>means more devastating water shortages, droughts, forest fires, floods, and storms.</w:t>
      </w:r>
    </w:p>
    <w:p w14:paraId="420FACF7" w14:textId="77777777" w:rsidR="00DF16EE" w:rsidRPr="00F37868" w:rsidRDefault="00DF16EE" w:rsidP="00DF16EE">
      <w:r w:rsidRPr="00F37868">
        <w:t xml:space="preserve">In other words, </w:t>
      </w:r>
      <w:r w:rsidRPr="00F37868">
        <w:rPr>
          <w:rStyle w:val="StyleUnderline"/>
          <w:highlight w:val="yellow"/>
        </w:rPr>
        <w:t>if global competition for access to energy resources does not undermine international security</w:t>
      </w:r>
      <w:r w:rsidRPr="00F37868">
        <w:rPr>
          <w:rStyle w:val="StyleUnderline"/>
        </w:rPr>
        <w:t xml:space="preserve">, global </w:t>
      </w:r>
      <w:r w:rsidRPr="00F37868">
        <w:rPr>
          <w:rStyle w:val="StyleUnderline"/>
          <w:highlight w:val="yellow"/>
        </w:rPr>
        <w:t>warming will.</w:t>
      </w:r>
      <w:r w:rsidRPr="00F37868">
        <w:t xml:space="preserve"> And </w:t>
      </w:r>
      <w:r w:rsidRPr="00F37868">
        <w:rPr>
          <w:rStyle w:val="StyleUnderline"/>
        </w:rPr>
        <w:t>in either case, oil will be a culprit</w:t>
      </w:r>
      <w:r w:rsidRPr="00F37868">
        <w:t xml:space="preserve"> for the instability.</w:t>
      </w:r>
    </w:p>
    <w:p w14:paraId="6E6B6182" w14:textId="77777777" w:rsidR="00DF16EE" w:rsidRPr="00F37868" w:rsidRDefault="00DF16EE" w:rsidP="00DF16EE">
      <w:pPr>
        <w:rPr>
          <w:rStyle w:val="StyleUnderline"/>
        </w:rPr>
      </w:pPr>
      <w:r w:rsidRPr="00F37868">
        <w:rPr>
          <w:sz w:val="14"/>
        </w:rPr>
        <w:t xml:space="preserve">Oil arguably has been the most precious energy resource of the last half-century. But “black gold” is so 20th century. </w:t>
      </w:r>
      <w:r w:rsidRPr="00F37868">
        <w:rPr>
          <w:rStyle w:val="StyleUnderline"/>
          <w:highlight w:val="yellow"/>
        </w:rPr>
        <w:t xml:space="preserve">The key resource for this century will be </w:t>
      </w:r>
      <w:r w:rsidRPr="00F37868">
        <w:rPr>
          <w:rStyle w:val="StyleUnderline"/>
        </w:rPr>
        <w:t xml:space="preserve">green gold - clean, </w:t>
      </w:r>
      <w:proofErr w:type="gramStart"/>
      <w:r w:rsidRPr="00F37868">
        <w:rPr>
          <w:rStyle w:val="StyleUnderline"/>
          <w:highlight w:val="yellow"/>
        </w:rPr>
        <w:t>environmentally-</w:t>
      </w:r>
      <w:r w:rsidRPr="00F37868">
        <w:rPr>
          <w:rStyle w:val="StyleUnderline"/>
          <w:highlight w:val="yellow"/>
        </w:rPr>
        <w:lastRenderedPageBreak/>
        <w:t>friendly</w:t>
      </w:r>
      <w:proofErr w:type="gramEnd"/>
      <w:r w:rsidRPr="00F37868">
        <w:rPr>
          <w:rStyle w:val="StyleUnderline"/>
          <w:highlight w:val="yellow"/>
        </w:rPr>
        <w:t xml:space="preserve"> energy</w:t>
      </w:r>
      <w:r w:rsidRPr="00F37868">
        <w:rPr>
          <w:sz w:val="14"/>
        </w:rPr>
        <w:t xml:space="preserve"> like wind, solar, and hydrogen power. </w:t>
      </w:r>
      <w:r w:rsidRPr="00F37868">
        <w:rPr>
          <w:rStyle w:val="StyleUnderline"/>
        </w:rPr>
        <w:t>Climate change leaves no alternative</w:t>
      </w:r>
      <w:r w:rsidRPr="00F37868">
        <w:rPr>
          <w:sz w:val="14"/>
        </w:rPr>
        <w:t xml:space="preserve">. And </w:t>
      </w:r>
      <w:r w:rsidRPr="00F37868">
        <w:rPr>
          <w:rStyle w:val="StyleUnderline"/>
        </w:rPr>
        <w:t>the sooner we realize this, the better off we will be.</w:t>
      </w:r>
    </w:p>
    <w:p w14:paraId="2888BA01" w14:textId="77777777" w:rsidR="00DF16EE" w:rsidRPr="00F37868" w:rsidRDefault="00DF16EE" w:rsidP="00DF16EE">
      <w:pPr>
        <w:rPr>
          <w:rStyle w:val="StyleUnderline"/>
        </w:rPr>
      </w:pPr>
      <w:r w:rsidRPr="00F37868">
        <w:rPr>
          <w:sz w:val="14"/>
        </w:rPr>
        <w:t xml:space="preserve">What </w:t>
      </w:r>
      <w:r w:rsidRPr="00F37868">
        <w:rPr>
          <w:rStyle w:val="StyleUnderline"/>
          <w:highlight w:val="yellow"/>
        </w:rPr>
        <w:t>Washington must</w:t>
      </w:r>
      <w:r w:rsidRPr="00F37868">
        <w:rPr>
          <w:sz w:val="14"/>
        </w:rPr>
        <w:t xml:space="preserve"> do in order to avoid the traps of </w:t>
      </w:r>
      <w:proofErr w:type="spellStart"/>
      <w:r w:rsidRPr="00F37868">
        <w:rPr>
          <w:sz w:val="14"/>
        </w:rPr>
        <w:t>petropolitics</w:t>
      </w:r>
      <w:proofErr w:type="spellEnd"/>
      <w:r w:rsidRPr="00F37868">
        <w:rPr>
          <w:sz w:val="14"/>
        </w:rPr>
        <w:t xml:space="preserve"> is to </w:t>
      </w:r>
      <w:r w:rsidRPr="00F37868">
        <w:rPr>
          <w:rStyle w:val="StyleUnderline"/>
        </w:rPr>
        <w:t>convert the U.S. into the world’s first-ever green hegemon.</w:t>
      </w:r>
    </w:p>
    <w:p w14:paraId="205482EB" w14:textId="77777777" w:rsidR="00DF16EE" w:rsidRPr="00F37868" w:rsidRDefault="00DF16EE" w:rsidP="00DF16EE">
      <w:pPr>
        <w:rPr>
          <w:sz w:val="14"/>
        </w:rPr>
      </w:pPr>
      <w:r w:rsidRPr="00F37868">
        <w:rPr>
          <w:sz w:val="14"/>
        </w:rPr>
        <w:t xml:space="preserve">For starters, </w:t>
      </w:r>
      <w:r w:rsidRPr="00F37868">
        <w:rPr>
          <w:rStyle w:val="StyleUnderline"/>
        </w:rPr>
        <w:t xml:space="preserve">the federal government must drastically increase investment in energy and environmental research and development </w:t>
      </w:r>
      <w:r w:rsidRPr="00F37868">
        <w:rPr>
          <w:sz w:val="14"/>
        </w:rPr>
        <w:t xml:space="preserve">(E&amp;E R&amp;D). This will require a serious sacrifice, </w:t>
      </w:r>
      <w:r w:rsidRPr="00F37868">
        <w:rPr>
          <w:rStyle w:val="StyleUnderline"/>
        </w:rPr>
        <w:t xml:space="preserve">committing upwards of $40 billion annually </w:t>
      </w:r>
      <w:r w:rsidRPr="00F37868">
        <w:rPr>
          <w:sz w:val="14"/>
        </w:rPr>
        <w:t>to E&amp;E R&amp;D - a far cry from the few billion dollars currently being spent.</w:t>
      </w:r>
    </w:p>
    <w:p w14:paraId="652F40F1" w14:textId="77777777" w:rsidR="00DF16EE" w:rsidRPr="00F37868" w:rsidRDefault="00DF16EE" w:rsidP="00DF16EE">
      <w:pPr>
        <w:rPr>
          <w:sz w:val="14"/>
        </w:rPr>
      </w:pPr>
      <w:r w:rsidRPr="00F37868">
        <w:rPr>
          <w:rStyle w:val="StyleUnderline"/>
        </w:rPr>
        <w:t xml:space="preserve">By promoting a new national project, the U.S. could develop new technologies that will assure it does not drown in a pool of oil. Some solutions are already well known, such as </w:t>
      </w:r>
      <w:r w:rsidRPr="00F37868">
        <w:rPr>
          <w:sz w:val="14"/>
        </w:rPr>
        <w:t xml:space="preserve">raising fuel standards for automobiles; improving public transportation networks; and </w:t>
      </w:r>
      <w:r w:rsidRPr="00F37868">
        <w:rPr>
          <w:rStyle w:val="StyleUnderline"/>
          <w:highlight w:val="yellow"/>
        </w:rPr>
        <w:t>expand</w:t>
      </w:r>
      <w:r w:rsidRPr="00F37868">
        <w:rPr>
          <w:rStyle w:val="StyleUnderline"/>
        </w:rPr>
        <w:t xml:space="preserve">ing </w:t>
      </w:r>
      <w:r w:rsidRPr="00F37868">
        <w:rPr>
          <w:rStyle w:val="StyleUnderline"/>
          <w:highlight w:val="yellow"/>
        </w:rPr>
        <w:t>nuclear</w:t>
      </w:r>
      <w:r w:rsidRPr="00F37868">
        <w:rPr>
          <w:sz w:val="14"/>
        </w:rPr>
        <w:t xml:space="preserve"> and wind power sources. Others, however, have not progressed much beyond the drawing board: batteries that can store massive amounts of solar (and possibly even wind) power; efficient and cost-effective photovoltaic cells, crop-fuels, and hydrogen-based fuels; and even fusion.</w:t>
      </w:r>
    </w:p>
    <w:p w14:paraId="60DB5A01" w14:textId="77777777" w:rsidR="00DF16EE" w:rsidRPr="00F37868" w:rsidRDefault="00DF16EE" w:rsidP="00DF16EE">
      <w:pPr>
        <w:rPr>
          <w:rStyle w:val="StyleUnderline"/>
        </w:rPr>
      </w:pPr>
      <w:r w:rsidRPr="00F37868">
        <w:rPr>
          <w:rStyle w:val="StyleUnderline"/>
        </w:rPr>
        <w:t xml:space="preserve">Such </w:t>
      </w:r>
      <w:r w:rsidRPr="00F37868">
        <w:rPr>
          <w:rStyle w:val="StyleUnderline"/>
          <w:highlight w:val="yellow"/>
        </w:rPr>
        <w:t>innovations</w:t>
      </w:r>
      <w:r w:rsidRPr="00F37868">
        <w:rPr>
          <w:rStyle w:val="StyleUnderline"/>
        </w:rPr>
        <w:t xml:space="preserve"> </w:t>
      </w:r>
      <w:r w:rsidRPr="00F37868">
        <w:rPr>
          <w:sz w:val="14"/>
        </w:rPr>
        <w:t xml:space="preserve">will not only provide alternatives to oil, they </w:t>
      </w:r>
      <w:r w:rsidRPr="00F37868">
        <w:rPr>
          <w:rStyle w:val="StyleUnderline"/>
          <w:highlight w:val="yellow"/>
        </w:rPr>
        <w:t>will</w:t>
      </w:r>
      <w:r w:rsidRPr="00F37868">
        <w:rPr>
          <w:rStyle w:val="StyleUnderline"/>
        </w:rPr>
        <w:t xml:space="preserve"> </w:t>
      </w:r>
      <w:r w:rsidRPr="00F37868">
        <w:rPr>
          <w:sz w:val="14"/>
        </w:rPr>
        <w:t xml:space="preserve">also </w:t>
      </w:r>
      <w:r w:rsidRPr="00F37868">
        <w:rPr>
          <w:rStyle w:val="StyleUnderline"/>
          <w:highlight w:val="yellow"/>
        </w:rPr>
        <w:t>give the U.S. an edge in the global competition for heg</w:t>
      </w:r>
      <w:r w:rsidRPr="00F37868">
        <w:rPr>
          <w:sz w:val="14"/>
        </w:rPr>
        <w:t xml:space="preserve">emony. </w:t>
      </w:r>
      <w:r w:rsidRPr="00F37868">
        <w:rPr>
          <w:rStyle w:val="StyleUnderline"/>
          <w:highlight w:val="yellow"/>
        </w:rPr>
        <w:t>If the U.S. is able to produce tech</w:t>
      </w:r>
      <w:r w:rsidRPr="00F37868">
        <w:rPr>
          <w:rStyle w:val="StyleUnderline"/>
        </w:rPr>
        <w:t xml:space="preserve">nologies that allow modern, globalized societies </w:t>
      </w:r>
      <w:r w:rsidRPr="00F37868">
        <w:rPr>
          <w:rStyle w:val="StyleUnderline"/>
          <w:highlight w:val="yellow"/>
        </w:rPr>
        <w:t>to escape</w:t>
      </w:r>
      <w:r w:rsidRPr="00F37868">
        <w:rPr>
          <w:rStyle w:val="StyleUnderline"/>
        </w:rPr>
        <w:t xml:space="preserve"> the </w:t>
      </w:r>
      <w:r w:rsidRPr="00F37868">
        <w:rPr>
          <w:rStyle w:val="StyleUnderline"/>
          <w:highlight w:val="yellow"/>
        </w:rPr>
        <w:t>oil</w:t>
      </w:r>
      <w:r w:rsidRPr="00F37868">
        <w:rPr>
          <w:rStyle w:val="StyleUnderline"/>
        </w:rPr>
        <w:t xml:space="preserve"> trap, those </w:t>
      </w:r>
      <w:r w:rsidRPr="00F37868">
        <w:rPr>
          <w:rStyle w:val="StyleUnderline"/>
          <w:highlight w:val="yellow"/>
        </w:rPr>
        <w:t>nations will</w:t>
      </w:r>
      <w:r w:rsidRPr="00F37868">
        <w:rPr>
          <w:rStyle w:val="StyleUnderline"/>
        </w:rPr>
        <w:t xml:space="preserve"> eventually </w:t>
      </w:r>
      <w:r w:rsidRPr="00F37868">
        <w:rPr>
          <w:rStyle w:val="StyleUnderline"/>
          <w:highlight w:val="yellow"/>
        </w:rPr>
        <w:t>have</w:t>
      </w:r>
      <w:r w:rsidRPr="00F37868">
        <w:rPr>
          <w:rStyle w:val="StyleUnderline"/>
        </w:rPr>
        <w:t xml:space="preserve"> no choice but </w:t>
      </w:r>
      <w:r w:rsidRPr="00F37868">
        <w:rPr>
          <w:rStyle w:val="StyleUnderline"/>
          <w:highlight w:val="yellow"/>
        </w:rPr>
        <w:t>to adopt such tech</w:t>
      </w:r>
      <w:r w:rsidRPr="00F37868">
        <w:rPr>
          <w:rStyle w:val="StyleUnderline"/>
        </w:rPr>
        <w:t xml:space="preserve">nologies. </w:t>
      </w:r>
      <w:r w:rsidRPr="00F37868">
        <w:rPr>
          <w:rStyle w:val="StyleUnderline"/>
          <w:highlight w:val="yellow"/>
        </w:rPr>
        <w:t>And this will give the U.S. a tremendous economic boom, while simultaneously providing it with</w:t>
      </w:r>
      <w:r w:rsidRPr="00F37868">
        <w:rPr>
          <w:rStyle w:val="StyleUnderline"/>
        </w:rPr>
        <w:t xml:space="preserve"> means of </w:t>
      </w:r>
      <w:r w:rsidRPr="00F37868">
        <w:rPr>
          <w:rStyle w:val="StyleUnderline"/>
          <w:highlight w:val="yellow"/>
        </w:rPr>
        <w:t>leverage</w:t>
      </w:r>
      <w:r w:rsidRPr="00F37868">
        <w:rPr>
          <w:rStyle w:val="StyleUnderline"/>
        </w:rPr>
        <w:t xml:space="preserve"> that can be employed </w:t>
      </w:r>
      <w:r w:rsidRPr="00F37868">
        <w:rPr>
          <w:rStyle w:val="StyleUnderline"/>
          <w:highlight w:val="yellow"/>
        </w:rPr>
        <w:t>to keep</w:t>
      </w:r>
      <w:r w:rsidRPr="00F37868">
        <w:rPr>
          <w:rStyle w:val="StyleUnderline"/>
        </w:rPr>
        <w:t xml:space="preserve"> potential </w:t>
      </w:r>
      <w:r w:rsidRPr="00F37868">
        <w:rPr>
          <w:rStyle w:val="StyleUnderline"/>
          <w:highlight w:val="yellow"/>
        </w:rPr>
        <w:t>foes in check.</w:t>
      </w:r>
    </w:p>
    <w:p w14:paraId="190AD782" w14:textId="77777777" w:rsidR="00DF16EE" w:rsidRPr="00DF16EE" w:rsidRDefault="00DF16EE" w:rsidP="00DF16EE"/>
    <w:p w14:paraId="482F5FFF" w14:textId="77777777" w:rsidR="00155ABC" w:rsidRPr="00F37868" w:rsidRDefault="00155ABC" w:rsidP="0015436E">
      <w:pPr>
        <w:pStyle w:val="Heading2"/>
      </w:pPr>
      <w:r w:rsidRPr="00F37868">
        <w:lastRenderedPageBreak/>
        <w:t>Immediate Dismantling CP</w:t>
      </w:r>
    </w:p>
    <w:p w14:paraId="5C829E90" w14:textId="77777777" w:rsidR="00155ABC" w:rsidRPr="00F37868" w:rsidRDefault="00155ABC" w:rsidP="00155ABC">
      <w:pPr>
        <w:pStyle w:val="Heading3"/>
      </w:pPr>
      <w:r w:rsidRPr="00F37868">
        <w:lastRenderedPageBreak/>
        <w:t>1NC CP</w:t>
      </w:r>
    </w:p>
    <w:p w14:paraId="1A09EDDB" w14:textId="77777777" w:rsidR="00155ABC" w:rsidRPr="00F37868" w:rsidRDefault="00155ABC" w:rsidP="00155ABC">
      <w:pPr>
        <w:pStyle w:val="Heading4"/>
      </w:pPr>
      <w:r w:rsidRPr="00F37868">
        <w:t xml:space="preserve">CP: Immediate dismantling works best-efficacy and future generations. </w:t>
      </w:r>
    </w:p>
    <w:p w14:paraId="09F6A17C" w14:textId="77777777" w:rsidR="00155ABC" w:rsidRPr="00F37868" w:rsidRDefault="00155ABC" w:rsidP="00155ABC">
      <w:pPr>
        <w:rPr>
          <w:rStyle w:val="Style13ptBold"/>
        </w:rPr>
      </w:pPr>
      <w:r w:rsidRPr="00F37868">
        <w:rPr>
          <w:rStyle w:val="Style13ptBold"/>
        </w:rPr>
        <w:t xml:space="preserve">IEA 15 </w:t>
      </w:r>
    </w:p>
    <w:p w14:paraId="559DCAFE" w14:textId="77777777" w:rsidR="00155ABC" w:rsidRPr="00F37868" w:rsidRDefault="00155ABC" w:rsidP="00155ABC">
      <w:r w:rsidRPr="00F37868">
        <w:t>"Technology Roadmap: Nuclear Energy." IEA Technology Roadmaps (</w:t>
      </w:r>
      <w:proofErr w:type="spellStart"/>
      <w:r w:rsidRPr="00F37868">
        <w:t>n.d.</w:t>
      </w:r>
      <w:proofErr w:type="spellEnd"/>
      <w:r w:rsidRPr="00F37868">
        <w:t xml:space="preserve">): n. </w:t>
      </w:r>
      <w:proofErr w:type="spellStart"/>
      <w:r w:rsidRPr="00F37868">
        <w:t>pag</w:t>
      </w:r>
      <w:proofErr w:type="spellEnd"/>
      <w:r w:rsidRPr="00F37868">
        <w:t>. 2015. Web. 8 Aug. 2016. //VP</w:t>
      </w:r>
    </w:p>
    <w:p w14:paraId="21814DEA" w14:textId="77777777" w:rsidR="00155ABC" w:rsidRPr="00F37868" w:rsidRDefault="00155ABC" w:rsidP="00155ABC">
      <w:pPr>
        <w:rPr>
          <w:u w:val="single"/>
        </w:rPr>
      </w:pPr>
      <w:r w:rsidRPr="00F37868">
        <w:rPr>
          <w:sz w:val="16"/>
        </w:rPr>
        <w:t xml:space="preserve">Increasingly, </w:t>
      </w:r>
      <w:r w:rsidRPr="00442FA4">
        <w:rPr>
          <w:highlight w:val="green"/>
          <w:u w:val="single"/>
        </w:rPr>
        <w:t>utilities are choosing</w:t>
      </w:r>
      <w:r w:rsidRPr="00F37868">
        <w:rPr>
          <w:u w:val="single"/>
        </w:rPr>
        <w:t xml:space="preserve"> the </w:t>
      </w:r>
      <w:r w:rsidRPr="00442FA4">
        <w:rPr>
          <w:highlight w:val="green"/>
          <w:u w:val="single"/>
        </w:rPr>
        <w:t>immediate dismantling</w:t>
      </w:r>
      <w:r w:rsidRPr="00F37868">
        <w:rPr>
          <w:u w:val="single"/>
        </w:rPr>
        <w:t xml:space="preserve"> option, </w:t>
      </w:r>
      <w:r w:rsidRPr="00442FA4">
        <w:rPr>
          <w:highlight w:val="green"/>
          <w:u w:val="single"/>
        </w:rPr>
        <w:t>to benefit from the knowledge of the plant’s</w:t>
      </w:r>
      <w:r w:rsidRPr="00F37868">
        <w:rPr>
          <w:sz w:val="16"/>
        </w:rPr>
        <w:t xml:space="preserve"> operating </w:t>
      </w:r>
      <w:r w:rsidRPr="00442FA4">
        <w:rPr>
          <w:highlight w:val="green"/>
          <w:u w:val="single"/>
        </w:rPr>
        <w:t>staff, as well as to limit the burden borne by future generations.</w:t>
      </w:r>
    </w:p>
    <w:p w14:paraId="7896C31A" w14:textId="77777777" w:rsidR="00155ABC" w:rsidRPr="00F37868" w:rsidRDefault="00155ABC" w:rsidP="00155ABC">
      <w:pPr>
        <w:pStyle w:val="Heading4"/>
      </w:pPr>
      <w:r w:rsidRPr="00F37868">
        <w:t xml:space="preserve">Tech innovation </w:t>
      </w:r>
      <w:proofErr w:type="gramStart"/>
      <w:r w:rsidRPr="00F37868">
        <w:t>k2</w:t>
      </w:r>
      <w:proofErr w:type="gramEnd"/>
      <w:r w:rsidRPr="00F37868">
        <w:t xml:space="preserve"> improve existing decommissioning processes</w:t>
      </w:r>
    </w:p>
    <w:p w14:paraId="4AC7A605" w14:textId="77777777" w:rsidR="00155ABC" w:rsidRPr="00F37868" w:rsidRDefault="00155ABC" w:rsidP="00155ABC">
      <w:pPr>
        <w:rPr>
          <w:rStyle w:val="Style13ptBold"/>
        </w:rPr>
      </w:pPr>
      <w:r w:rsidRPr="00F37868">
        <w:rPr>
          <w:rStyle w:val="Style13ptBold"/>
        </w:rPr>
        <w:t xml:space="preserve">IEA 15 </w:t>
      </w:r>
    </w:p>
    <w:p w14:paraId="6838E51B" w14:textId="77777777" w:rsidR="00155ABC" w:rsidRPr="00F37868" w:rsidRDefault="00155ABC" w:rsidP="00155ABC">
      <w:r w:rsidRPr="00F37868">
        <w:t>"Technology Roadmap: Nuclear Energy." IEA Technology Roadmaps (</w:t>
      </w:r>
      <w:proofErr w:type="spellStart"/>
      <w:r w:rsidRPr="00F37868">
        <w:t>n.d.</w:t>
      </w:r>
      <w:proofErr w:type="spellEnd"/>
      <w:r w:rsidRPr="00F37868">
        <w:t xml:space="preserve">): n. </w:t>
      </w:r>
      <w:proofErr w:type="spellStart"/>
      <w:r w:rsidRPr="00F37868">
        <w:t>pag</w:t>
      </w:r>
      <w:proofErr w:type="spellEnd"/>
      <w:r w:rsidRPr="00F37868">
        <w:t>. 2015. Web. 8 Aug. 2016. //VP</w:t>
      </w:r>
    </w:p>
    <w:p w14:paraId="69BA2E19" w14:textId="77777777" w:rsidR="00155ABC" w:rsidRPr="00F37868" w:rsidRDefault="00155ABC" w:rsidP="00155ABC">
      <w:pPr>
        <w:rPr>
          <w:sz w:val="16"/>
        </w:rPr>
      </w:pPr>
      <w:r w:rsidRPr="00F37868">
        <w:rPr>
          <w:u w:val="single"/>
        </w:rPr>
        <w:t xml:space="preserve">Although technologies and processes for decommissioning an NPP exist today, further technological developments and process improvements can help accelerate future decommissioning activities and reduce costs. </w:t>
      </w:r>
      <w:r w:rsidRPr="00F37868">
        <w:rPr>
          <w:sz w:val="16"/>
        </w:rPr>
        <w:t xml:space="preserve">For example (E.ON, 2014): </w:t>
      </w:r>
      <w:proofErr w:type="gramStart"/>
      <w:r w:rsidRPr="00F37868">
        <w:rPr>
          <w:sz w:val="16"/>
        </w:rPr>
        <w:t xml:space="preserve">z </w:t>
      </w:r>
      <w:r w:rsidRPr="00F37868">
        <w:rPr>
          <w:u w:val="single"/>
        </w:rPr>
        <w:t>improve</w:t>
      </w:r>
      <w:proofErr w:type="gramEnd"/>
      <w:r w:rsidRPr="00F37868">
        <w:rPr>
          <w:u w:val="single"/>
        </w:rPr>
        <w:t xml:space="preserve"> </w:t>
      </w:r>
      <w:proofErr w:type="spellStart"/>
      <w:r w:rsidRPr="00F37868">
        <w:rPr>
          <w:u w:val="single"/>
        </w:rPr>
        <w:t>standardisation</w:t>
      </w:r>
      <w:proofErr w:type="spellEnd"/>
      <w:r w:rsidRPr="00F37868">
        <w:rPr>
          <w:u w:val="single"/>
        </w:rPr>
        <w:t xml:space="preserve"> in</w:t>
      </w:r>
      <w:r w:rsidRPr="00F37868">
        <w:rPr>
          <w:sz w:val="16"/>
        </w:rPr>
        <w:t xml:space="preserve"> the </w:t>
      </w:r>
      <w:r w:rsidRPr="00F37868">
        <w:rPr>
          <w:u w:val="single"/>
        </w:rPr>
        <w:t xml:space="preserve">design </w:t>
      </w:r>
      <w:r w:rsidRPr="00F37868">
        <w:rPr>
          <w:sz w:val="16"/>
        </w:rPr>
        <w:t xml:space="preserve">z improve </w:t>
      </w:r>
      <w:r w:rsidRPr="00F37868">
        <w:rPr>
          <w:u w:val="single"/>
        </w:rPr>
        <w:t xml:space="preserve">automation </w:t>
      </w:r>
      <w:r w:rsidRPr="00F37868">
        <w:rPr>
          <w:sz w:val="16"/>
        </w:rPr>
        <w:t xml:space="preserve">z develop </w:t>
      </w:r>
      <w:r w:rsidRPr="00F37868">
        <w:rPr>
          <w:u w:val="single"/>
        </w:rPr>
        <w:t>more flexible remote controlled tools</w:t>
      </w:r>
      <w:r w:rsidRPr="00F37868">
        <w:rPr>
          <w:sz w:val="16"/>
        </w:rPr>
        <w:t xml:space="preserve"> z develop </w:t>
      </w:r>
      <w:r w:rsidRPr="00F37868">
        <w:rPr>
          <w:u w:val="single"/>
        </w:rPr>
        <w:t xml:space="preserve">tools to measure decontamination </w:t>
      </w:r>
      <w:r w:rsidRPr="00F37868">
        <w:rPr>
          <w:sz w:val="16"/>
        </w:rPr>
        <w:t xml:space="preserve">during the processes z </w:t>
      </w:r>
      <w:r w:rsidRPr="00F37868">
        <w:rPr>
          <w:u w:val="single"/>
        </w:rPr>
        <w:t>improve techniques for decontamination.</w:t>
      </w:r>
    </w:p>
    <w:p w14:paraId="26876780" w14:textId="77777777" w:rsidR="00155ABC" w:rsidRPr="00F37868" w:rsidRDefault="00155ABC" w:rsidP="00155ABC">
      <w:pPr>
        <w:pStyle w:val="Heading3"/>
      </w:pPr>
      <w:r w:rsidRPr="00F37868">
        <w:lastRenderedPageBreak/>
        <w:t>1NC Spec Stuff</w:t>
      </w:r>
    </w:p>
    <w:p w14:paraId="339A5AFD" w14:textId="77777777" w:rsidR="00E67C2B" w:rsidRPr="00F37868" w:rsidRDefault="00E67C2B" w:rsidP="00E67C2B">
      <w:pPr>
        <w:pStyle w:val="Heading4"/>
      </w:pPr>
      <w:r w:rsidRPr="00F37868">
        <w:t xml:space="preserve">Decommissioning processes are a </w:t>
      </w:r>
      <w:r w:rsidRPr="00F37868">
        <w:rPr>
          <w:u w:val="single"/>
        </w:rPr>
        <w:t>key</w:t>
      </w:r>
      <w:r w:rsidRPr="00F37868">
        <w:t xml:space="preserve"> element of the nuclear power debate-the public doesn’t know about it, so </w:t>
      </w:r>
      <w:r w:rsidRPr="00F37868">
        <w:rPr>
          <w:u w:val="single"/>
        </w:rPr>
        <w:t>discussion of the issue</w:t>
      </w:r>
      <w:r w:rsidRPr="00F37868">
        <w:t xml:space="preserve"> is </w:t>
      </w:r>
      <w:r w:rsidRPr="00F37868">
        <w:rPr>
          <w:u w:val="single"/>
        </w:rPr>
        <w:t>key to raise awareness</w:t>
      </w:r>
      <w:r w:rsidRPr="00F37868">
        <w:t>. Learning about decommissioning  {</w:t>
      </w:r>
      <w:proofErr w:type="gramStart"/>
      <w:r w:rsidRPr="00F37868">
        <w:t>Could</w:t>
      </w:r>
      <w:proofErr w:type="gramEnd"/>
      <w:r w:rsidRPr="00F37868">
        <w:t xml:space="preserve"> be theory card-must spec process of decommissioning reactors}</w:t>
      </w:r>
    </w:p>
    <w:p w14:paraId="43A16C4F" w14:textId="77777777" w:rsidR="00E67C2B" w:rsidRPr="00F37868" w:rsidRDefault="00E67C2B" w:rsidP="00E67C2B">
      <w:pPr>
        <w:rPr>
          <w:rStyle w:val="Style13ptBold"/>
        </w:rPr>
      </w:pPr>
      <w:r w:rsidRPr="00F37868">
        <w:rPr>
          <w:rStyle w:val="Style13ptBold"/>
        </w:rPr>
        <w:t xml:space="preserve">IEA 15 </w:t>
      </w:r>
    </w:p>
    <w:p w14:paraId="22C4E8B8" w14:textId="77777777" w:rsidR="00E67C2B" w:rsidRPr="00F37868" w:rsidRDefault="00E67C2B" w:rsidP="00E67C2B">
      <w:r w:rsidRPr="00F37868">
        <w:t>"Technology Roadmap: Nuclear Energy." IEA Technology Roadmaps (</w:t>
      </w:r>
      <w:proofErr w:type="spellStart"/>
      <w:r w:rsidRPr="00F37868">
        <w:t>n.d.</w:t>
      </w:r>
      <w:proofErr w:type="spellEnd"/>
      <w:r w:rsidRPr="00F37868">
        <w:t xml:space="preserve">): n. </w:t>
      </w:r>
      <w:proofErr w:type="spellStart"/>
      <w:r w:rsidRPr="00F37868">
        <w:t>pag</w:t>
      </w:r>
      <w:proofErr w:type="spellEnd"/>
      <w:r w:rsidRPr="00F37868">
        <w:t xml:space="preserve">. 2015. Web. 8 Aug. 2016. This card is </w:t>
      </w:r>
      <w:proofErr w:type="spellStart"/>
      <w:r w:rsidRPr="00F37868">
        <w:t>fuckin</w:t>
      </w:r>
      <w:proofErr w:type="spellEnd"/>
      <w:r w:rsidRPr="00F37868">
        <w:t xml:space="preserve"> fire //VP</w:t>
      </w:r>
    </w:p>
    <w:p w14:paraId="7720A266" w14:textId="77777777" w:rsidR="00E67C2B" w:rsidRPr="00F37868" w:rsidRDefault="00E67C2B" w:rsidP="00155ABC">
      <w:pPr>
        <w:rPr>
          <w:u w:val="single"/>
        </w:rPr>
      </w:pPr>
      <w:r w:rsidRPr="00F37868">
        <w:rPr>
          <w:u w:val="single"/>
        </w:rPr>
        <w:t xml:space="preserve">Decommissioning will become </w:t>
      </w:r>
      <w:r w:rsidRPr="00F37868">
        <w:rPr>
          <w:b/>
          <w:u w:val="single"/>
        </w:rPr>
        <w:t>an increasingly important part of the nuclear sector activity</w:t>
      </w:r>
      <w:r w:rsidRPr="00F37868">
        <w:rPr>
          <w:u w:val="single"/>
        </w:rPr>
        <w:t xml:space="preserve"> in the coming decades</w:t>
      </w:r>
      <w:r w:rsidRPr="00F37868">
        <w:rPr>
          <w:sz w:val="16"/>
        </w:rPr>
        <w:t xml:space="preserve">, as dozens of reactors will be shut down. </w:t>
      </w:r>
      <w:r w:rsidRPr="00F37868">
        <w:rPr>
          <w:b/>
          <w:u w:val="single"/>
        </w:rPr>
        <w:t xml:space="preserve">Industry must provide further evidence that it can dismantle these plants safely and cost effectively. </w:t>
      </w:r>
      <w:r w:rsidRPr="00F37868">
        <w:rPr>
          <w:sz w:val="16"/>
        </w:rPr>
        <w:t xml:space="preserve">Further </w:t>
      </w:r>
      <w:r w:rsidRPr="00F37868">
        <w:rPr>
          <w:u w:val="single"/>
        </w:rPr>
        <w:t>improvements in tech</w:t>
      </w:r>
      <w:r w:rsidRPr="00F37868">
        <w:rPr>
          <w:sz w:val="16"/>
        </w:rPr>
        <w:t xml:space="preserve">nology (for instance, robotics) </w:t>
      </w:r>
      <w:r w:rsidRPr="00F37868">
        <w:rPr>
          <w:u w:val="single"/>
        </w:rPr>
        <w:t>and adaptation of reg</w:t>
      </w:r>
      <w:r w:rsidRPr="00F37868">
        <w:rPr>
          <w:sz w:val="16"/>
        </w:rPr>
        <w:t>ulation</w:t>
      </w:r>
      <w:r w:rsidRPr="00F37868">
        <w:rPr>
          <w:u w:val="single"/>
        </w:rPr>
        <w:t>s</w:t>
      </w:r>
      <w:r w:rsidRPr="00F37868">
        <w:rPr>
          <w:sz w:val="16"/>
        </w:rPr>
        <w:t xml:space="preserve"> (for instance, allowing the clearance of nonradioactive material from a power plant as ordinary or municipal waste) </w:t>
      </w:r>
      <w:r w:rsidRPr="00F37868">
        <w:rPr>
          <w:u w:val="single"/>
        </w:rPr>
        <w:t>can help to reach these objectives.</w:t>
      </w:r>
      <w:r w:rsidRPr="00F37868">
        <w:rPr>
          <w:sz w:val="16"/>
        </w:rPr>
        <w:t xml:space="preserve"> </w:t>
      </w:r>
      <w:r w:rsidRPr="00F37868">
        <w:rPr>
          <w:u w:val="single"/>
        </w:rPr>
        <w:t xml:space="preserve">It is </w:t>
      </w:r>
      <w:r w:rsidRPr="00F37868">
        <w:rPr>
          <w:b/>
          <w:u w:val="single"/>
        </w:rPr>
        <w:t>important</w:t>
      </w:r>
      <w:r w:rsidRPr="00F37868">
        <w:rPr>
          <w:u w:val="single"/>
        </w:rPr>
        <w:t xml:space="preserve"> that decommissioning activities are </w:t>
      </w:r>
      <w:r w:rsidRPr="00F37868">
        <w:rPr>
          <w:b/>
          <w:u w:val="single"/>
        </w:rPr>
        <w:t>covered by sufficient funds</w:t>
      </w:r>
      <w:r w:rsidRPr="00F37868">
        <w:rPr>
          <w:u w:val="single"/>
        </w:rPr>
        <w:t xml:space="preserve">, and </w:t>
      </w:r>
      <w:r w:rsidRPr="00F37868">
        <w:rPr>
          <w:b/>
          <w:u w:val="single"/>
        </w:rPr>
        <w:t>governments have a responsibilit</w:t>
      </w:r>
      <w:r w:rsidRPr="00F37868">
        <w:rPr>
          <w:u w:val="single"/>
        </w:rPr>
        <w:t>y to ensure</w:t>
      </w:r>
      <w:r w:rsidRPr="00F37868">
        <w:rPr>
          <w:sz w:val="16"/>
        </w:rPr>
        <w:t xml:space="preserve"> that this </w:t>
      </w:r>
      <w:r w:rsidRPr="00F37868">
        <w:rPr>
          <w:u w:val="single"/>
        </w:rPr>
        <w:t>financial security</w:t>
      </w:r>
      <w:r w:rsidRPr="00F37868">
        <w:rPr>
          <w:sz w:val="16"/>
        </w:rPr>
        <w:t xml:space="preserve"> is in place. </w:t>
      </w:r>
      <w:r w:rsidRPr="00F37868">
        <w:rPr>
          <w:u w:val="single"/>
        </w:rPr>
        <w:t xml:space="preserve">In most countries, operators are required to </w:t>
      </w:r>
      <w:r w:rsidRPr="00F37868">
        <w:rPr>
          <w:b/>
          <w:u w:val="single"/>
        </w:rPr>
        <w:t>set aside dedicated funds</w:t>
      </w:r>
      <w:r w:rsidRPr="00F37868">
        <w:rPr>
          <w:sz w:val="16"/>
        </w:rPr>
        <w:t xml:space="preserve">, the costs of which are </w:t>
      </w:r>
      <w:proofErr w:type="spellStart"/>
      <w:r w:rsidRPr="00F37868">
        <w:rPr>
          <w:sz w:val="16"/>
        </w:rPr>
        <w:t>internalised</w:t>
      </w:r>
      <w:proofErr w:type="spellEnd"/>
      <w:r w:rsidRPr="00F37868">
        <w:rPr>
          <w:sz w:val="16"/>
        </w:rPr>
        <w:t xml:space="preserve"> in the cost of nuclear electricity</w:t>
      </w:r>
      <w:r w:rsidRPr="00F37868">
        <w:rPr>
          <w:u w:val="single"/>
        </w:rPr>
        <w:t>.</w:t>
      </w:r>
      <w:r w:rsidRPr="00F37868">
        <w:rPr>
          <w:sz w:val="16"/>
        </w:rPr>
        <w:t xml:space="preserve"> </w:t>
      </w:r>
      <w:r w:rsidRPr="00F37868">
        <w:rPr>
          <w:u w:val="single"/>
        </w:rPr>
        <w:t xml:space="preserve">Once a nuclear facility is closed permanently, </w:t>
      </w:r>
      <w:r w:rsidRPr="00F37868">
        <w:rPr>
          <w:sz w:val="16"/>
        </w:rPr>
        <w:t xml:space="preserve">whether it is for technical, economic or political reasons, </w:t>
      </w:r>
      <w:r w:rsidRPr="00F37868">
        <w:rPr>
          <w:u w:val="single"/>
        </w:rPr>
        <w:t>it needs to be put into a state where it can do no harm</w:t>
      </w:r>
      <w:r w:rsidRPr="00F37868">
        <w:rPr>
          <w:sz w:val="16"/>
        </w:rPr>
        <w:t xml:space="preserve"> to the public, workers or the environment</w:t>
      </w:r>
      <w:r w:rsidRPr="00F37868">
        <w:rPr>
          <w:u w:val="single"/>
        </w:rPr>
        <w:t xml:space="preserve">. This includes removal of all radioactive materials, decontamination and dismantling, and finally demolition and site clearance. This process, </w:t>
      </w:r>
      <w:r w:rsidRPr="00F37868">
        <w:rPr>
          <w:b/>
          <w:u w:val="single"/>
        </w:rPr>
        <w:t>known as decommissioning</w:t>
      </w:r>
      <w:r w:rsidRPr="00F37868">
        <w:rPr>
          <w:sz w:val="16"/>
        </w:rPr>
        <w:t xml:space="preserve">, </w:t>
      </w:r>
      <w:r w:rsidRPr="00F37868">
        <w:rPr>
          <w:u w:val="single"/>
        </w:rPr>
        <w:t xml:space="preserve">consists of several stages that can take place over many years. The </w:t>
      </w:r>
      <w:r w:rsidRPr="00F37868">
        <w:rPr>
          <w:sz w:val="16"/>
        </w:rPr>
        <w:t xml:space="preserve">general </w:t>
      </w:r>
      <w:r w:rsidRPr="00F37868">
        <w:rPr>
          <w:u w:val="single"/>
        </w:rPr>
        <w:t>public is often not well informed about decommissioning activities, and the ill-founded belief that decommissioning</w:t>
      </w:r>
      <w:r w:rsidRPr="00F37868">
        <w:rPr>
          <w:sz w:val="16"/>
        </w:rPr>
        <w:t xml:space="preserve"> of nuclear facilities </w:t>
      </w:r>
      <w:r w:rsidRPr="00F37868">
        <w:rPr>
          <w:u w:val="single"/>
        </w:rPr>
        <w:t xml:space="preserve">is </w:t>
      </w:r>
      <w:r w:rsidRPr="00F37868">
        <w:rPr>
          <w:sz w:val="16"/>
        </w:rPr>
        <w:t xml:space="preserve">an </w:t>
      </w:r>
      <w:r w:rsidRPr="00F37868">
        <w:rPr>
          <w:u w:val="single"/>
        </w:rPr>
        <w:t xml:space="preserve">unsolved issue is one of the factors that can explain poor public acceptance of nuclear power. </w:t>
      </w:r>
      <w:r w:rsidRPr="00F37868">
        <w:rPr>
          <w:sz w:val="16"/>
        </w:rPr>
        <w:t xml:space="preserve">This Roadmap </w:t>
      </w:r>
      <w:proofErr w:type="spellStart"/>
      <w:r w:rsidRPr="00F37868">
        <w:rPr>
          <w:sz w:val="16"/>
        </w:rPr>
        <w:t>recognises</w:t>
      </w:r>
      <w:proofErr w:type="spellEnd"/>
      <w:r w:rsidRPr="00F37868">
        <w:rPr>
          <w:sz w:val="16"/>
        </w:rPr>
        <w:t xml:space="preserve"> that </w:t>
      </w:r>
      <w:r w:rsidRPr="00F37868">
        <w:rPr>
          <w:u w:val="single"/>
        </w:rPr>
        <w:t>decommissioning</w:t>
      </w:r>
      <w:r w:rsidRPr="00F37868">
        <w:rPr>
          <w:sz w:val="16"/>
        </w:rPr>
        <w:t xml:space="preserve"> is a significant challenge given the size of the fleet that will be retired in the coming decades. However, it </w:t>
      </w:r>
      <w:r w:rsidRPr="00F37868">
        <w:rPr>
          <w:u w:val="single"/>
        </w:rPr>
        <w:t xml:space="preserve">is also a great opportunity for new business and skills to be developed. </w:t>
      </w:r>
      <w:r w:rsidRPr="00F37868">
        <w:rPr>
          <w:sz w:val="16"/>
        </w:rPr>
        <w:t xml:space="preserve">Demonstrating that NPPs that have been shut down can be dismantled safely and in a financially controlled manner is a key factor for allowing new build projects to move ahead. Today, decommissioning is a well-regulated activity of the nuclear fuel cycle, with specific safety guides and standards (e.g. IAEA, Western European Nuclear Regulators Association [WENRA]). As of December 2014, 150 power reactors had been permanently shut down and were in various stages of decommissioning. </w:t>
      </w:r>
      <w:r w:rsidRPr="00F37868">
        <w:rPr>
          <w:u w:val="single"/>
        </w:rPr>
        <w:t xml:space="preserve">International information exchange forums exist, where processes are reviewed, lessons learnt and best practices shared. But it is also an area of technological expertise where operators and new industries compete </w:t>
      </w:r>
      <w:r w:rsidRPr="00F37868">
        <w:rPr>
          <w:sz w:val="16"/>
        </w:rPr>
        <w:t>(see Box 10)</w:t>
      </w:r>
      <w:r w:rsidRPr="00F37868">
        <w:rPr>
          <w:u w:val="single"/>
        </w:rPr>
        <w:t>.</w:t>
      </w:r>
    </w:p>
    <w:p w14:paraId="3A030ECD" w14:textId="77777777" w:rsidR="00E67C2B" w:rsidRPr="00F37868" w:rsidRDefault="00E67C2B" w:rsidP="00E67C2B">
      <w:pPr>
        <w:pStyle w:val="Heading4"/>
      </w:pPr>
      <w:r w:rsidRPr="00F37868">
        <w:t>Two main methods of decommissioning-can’t just dump the waste/appliances somewhere</w:t>
      </w:r>
    </w:p>
    <w:p w14:paraId="225BB01B" w14:textId="77777777" w:rsidR="00E67C2B" w:rsidRPr="00F37868" w:rsidRDefault="00E67C2B" w:rsidP="00E67C2B">
      <w:pPr>
        <w:rPr>
          <w:rStyle w:val="Style13ptBold"/>
        </w:rPr>
      </w:pPr>
      <w:r w:rsidRPr="00F37868">
        <w:rPr>
          <w:rStyle w:val="Style13ptBold"/>
        </w:rPr>
        <w:t xml:space="preserve">IEA 15 </w:t>
      </w:r>
    </w:p>
    <w:p w14:paraId="327FC949" w14:textId="77777777" w:rsidR="00E67C2B" w:rsidRPr="00F37868" w:rsidRDefault="00E67C2B" w:rsidP="00E67C2B">
      <w:r w:rsidRPr="00F37868">
        <w:t>"Technology Roadmap: Nuclear Energy." IEA Technology Roadmaps (</w:t>
      </w:r>
      <w:proofErr w:type="spellStart"/>
      <w:r w:rsidRPr="00F37868">
        <w:t>n.d.</w:t>
      </w:r>
      <w:proofErr w:type="spellEnd"/>
      <w:r w:rsidRPr="00F37868">
        <w:t xml:space="preserve">): n. </w:t>
      </w:r>
      <w:proofErr w:type="spellStart"/>
      <w:r w:rsidRPr="00F37868">
        <w:t>pag</w:t>
      </w:r>
      <w:proofErr w:type="spellEnd"/>
      <w:r w:rsidRPr="00F37868">
        <w:t>. 2015. Web. 8 Aug. 2016. //VP</w:t>
      </w:r>
    </w:p>
    <w:p w14:paraId="6B59C850" w14:textId="77777777" w:rsidR="00E67C2B" w:rsidRPr="00F37868" w:rsidRDefault="00E67C2B" w:rsidP="00E67C2B">
      <w:pPr>
        <w:rPr>
          <w:u w:val="single"/>
        </w:rPr>
      </w:pPr>
      <w:r w:rsidRPr="00F37868">
        <w:rPr>
          <w:u w:val="single"/>
        </w:rPr>
        <w:t>There are</w:t>
      </w:r>
      <w:r w:rsidRPr="00F37868">
        <w:rPr>
          <w:sz w:val="16"/>
        </w:rPr>
        <w:t xml:space="preserve"> essentially </w:t>
      </w:r>
      <w:r w:rsidRPr="00F37868">
        <w:rPr>
          <w:u w:val="single"/>
        </w:rPr>
        <w:t>two main strategies for decommissioning: (</w:t>
      </w:r>
      <w:proofErr w:type="spellStart"/>
      <w:r w:rsidRPr="00F37868">
        <w:rPr>
          <w:u w:val="single"/>
        </w:rPr>
        <w:t>i</w:t>
      </w:r>
      <w:proofErr w:type="spellEnd"/>
      <w:r w:rsidRPr="00F37868">
        <w:rPr>
          <w:u w:val="single"/>
        </w:rPr>
        <w:t>) immediate dismantling, where after the nuclear facility closes,</w:t>
      </w:r>
      <w:r w:rsidRPr="00F37868">
        <w:rPr>
          <w:sz w:val="16"/>
        </w:rPr>
        <w:t xml:space="preserve"> equipment, structures, and </w:t>
      </w:r>
      <w:r w:rsidRPr="00F37868">
        <w:rPr>
          <w:u w:val="single"/>
        </w:rPr>
        <w:t xml:space="preserve">radioactive materials are removed or decontaminated to a level that permits release of the property and termination of the operating </w:t>
      </w:r>
      <w:proofErr w:type="spellStart"/>
      <w:r w:rsidRPr="00F37868">
        <w:rPr>
          <w:u w:val="single"/>
        </w:rPr>
        <w:t>licence</w:t>
      </w:r>
      <w:proofErr w:type="spellEnd"/>
      <w:r w:rsidRPr="00F37868">
        <w:rPr>
          <w:u w:val="single"/>
        </w:rPr>
        <w:t xml:space="preserve"> within a period of about 10 to </w:t>
      </w:r>
      <w:r w:rsidRPr="00F37868">
        <w:rPr>
          <w:u w:val="single"/>
        </w:rPr>
        <w:lastRenderedPageBreak/>
        <w:t>15 years; (ii) deferred dismantling, where a nuclear facility is maintained and monitored in a condition that allows the radioactivity to decay</w:t>
      </w:r>
      <w:r w:rsidRPr="00F37868">
        <w:rPr>
          <w:sz w:val="16"/>
        </w:rPr>
        <w:t xml:space="preserve"> – typically for about 30-40 years, after which the plant is dismantled and the property decontaminated</w:t>
      </w:r>
      <w:r w:rsidRPr="00F37868">
        <w:rPr>
          <w:u w:val="single"/>
        </w:rPr>
        <w:t>.</w:t>
      </w:r>
      <w:r w:rsidRPr="00F37868">
        <w:rPr>
          <w:sz w:val="16"/>
        </w:rPr>
        <w:t xml:space="preserve"> </w:t>
      </w:r>
      <w:r w:rsidRPr="00F37868">
        <w:rPr>
          <w:u w:val="single"/>
        </w:rPr>
        <w:t>A third strategy exists called entombment, where</w:t>
      </w:r>
      <w:r w:rsidRPr="00F37868">
        <w:rPr>
          <w:sz w:val="16"/>
        </w:rPr>
        <w:t xml:space="preserve"> all or part of </w:t>
      </w:r>
      <w:r w:rsidRPr="00F37868">
        <w:rPr>
          <w:u w:val="single"/>
        </w:rPr>
        <w:t xml:space="preserve">the facility is encased in a structurally long-lived material. It is not </w:t>
      </w:r>
      <w:r w:rsidRPr="00F37868">
        <w:rPr>
          <w:sz w:val="16"/>
        </w:rPr>
        <w:t xml:space="preserve">a </w:t>
      </w:r>
      <w:r w:rsidRPr="00F37868">
        <w:rPr>
          <w:u w:val="single"/>
        </w:rPr>
        <w:t>recommended option, although it may be a solution under exceptional circumstances</w:t>
      </w:r>
      <w:r w:rsidRPr="00F37868">
        <w:rPr>
          <w:sz w:val="16"/>
        </w:rPr>
        <w:t xml:space="preserve"> (such as after a severe accident)</w:t>
      </w:r>
      <w:r w:rsidRPr="00F37868">
        <w:rPr>
          <w:u w:val="single"/>
        </w:rPr>
        <w:t>.</w:t>
      </w:r>
    </w:p>
    <w:p w14:paraId="42E43A09" w14:textId="77777777" w:rsidR="00E86D44" w:rsidRPr="00F37868" w:rsidRDefault="00E86D44" w:rsidP="0015436E">
      <w:pPr>
        <w:pStyle w:val="Heading2"/>
      </w:pPr>
      <w:r w:rsidRPr="00F37868">
        <w:lastRenderedPageBreak/>
        <w:t xml:space="preserve">Phase Out CP </w:t>
      </w:r>
    </w:p>
    <w:p w14:paraId="2307C853" w14:textId="67365952" w:rsidR="0015436E" w:rsidRDefault="0015436E" w:rsidP="00E86D44">
      <w:pPr>
        <w:pStyle w:val="Heading3"/>
      </w:pPr>
      <w:r>
        <w:lastRenderedPageBreak/>
        <w:t>1NC – Generic</w:t>
      </w:r>
    </w:p>
    <w:p w14:paraId="627F2497" w14:textId="77777777" w:rsidR="00E86D44" w:rsidRPr="00F37868" w:rsidRDefault="00E86D44" w:rsidP="00E86D44">
      <w:pPr>
        <w:pStyle w:val="Heading4"/>
      </w:pPr>
      <w:r w:rsidRPr="00F37868">
        <w:t xml:space="preserve">CP Text: All </w:t>
      </w:r>
      <w:proofErr w:type="spellStart"/>
      <w:r w:rsidRPr="00F37868">
        <w:t>aff</w:t>
      </w:r>
      <w:proofErr w:type="spellEnd"/>
      <w:r w:rsidRPr="00F37868">
        <w:t xml:space="preserve"> actors should phase out nuclear power over the coming decades. Mutually exclusive with the </w:t>
      </w:r>
      <w:proofErr w:type="spellStart"/>
      <w:r w:rsidRPr="00F37868">
        <w:t>aff</w:t>
      </w:r>
      <w:proofErr w:type="spellEnd"/>
      <w:r w:rsidRPr="00F37868">
        <w:t xml:space="preserve"> because they defend immediate implementation </w:t>
      </w:r>
    </w:p>
    <w:p w14:paraId="42ABA014" w14:textId="77777777" w:rsidR="00E86D44" w:rsidRPr="00F37868" w:rsidRDefault="00E86D44" w:rsidP="00E86D44"/>
    <w:p w14:paraId="0EF99E99" w14:textId="77777777" w:rsidR="0015436E" w:rsidRPr="0015436E" w:rsidRDefault="0015436E" w:rsidP="0015436E">
      <w:pPr>
        <w:pStyle w:val="Heading3"/>
      </w:pPr>
      <w:r>
        <w:lastRenderedPageBreak/>
        <w:t>1NC – Germany</w:t>
      </w:r>
    </w:p>
    <w:p w14:paraId="19460317" w14:textId="77777777" w:rsidR="0015436E" w:rsidRPr="00F37868" w:rsidRDefault="0015436E" w:rsidP="0015436E">
      <w:pPr>
        <w:pStyle w:val="Heading4"/>
      </w:pPr>
      <w:r w:rsidRPr="00F37868">
        <w:t xml:space="preserve">Germany’s policy demonstrates that phase out can work </w:t>
      </w:r>
    </w:p>
    <w:p w14:paraId="2DF142FA" w14:textId="77777777" w:rsidR="0015436E" w:rsidRPr="00F37868" w:rsidRDefault="0015436E" w:rsidP="0015436E">
      <w:r w:rsidRPr="00F37868">
        <w:rPr>
          <w:rStyle w:val="Style13ptBold"/>
        </w:rPr>
        <w:t>Glaser 12</w:t>
      </w:r>
      <w:r w:rsidRPr="00F37868">
        <w:t xml:space="preserve"> [Alexander Glaser, associate professor at the Woodrow Wilson School of Public and International Affairs and the Department of Mechanical and Aerospace Engineering at Princeton University, “From </w:t>
      </w:r>
      <w:proofErr w:type="spellStart"/>
      <w:r w:rsidRPr="00F37868">
        <w:t>Brokdorf</w:t>
      </w:r>
      <w:proofErr w:type="spellEnd"/>
      <w:r w:rsidRPr="00F37868">
        <w:t xml:space="preserve"> to Fukushima: The long journey to nuclear phase-out,” Bulletin of the Atomic Scientists, 2012] JW</w:t>
      </w:r>
    </w:p>
    <w:p w14:paraId="1BA33E73" w14:textId="77777777" w:rsidR="0015436E" w:rsidRPr="00F37868" w:rsidRDefault="0015436E" w:rsidP="0015436E">
      <w:pPr>
        <w:rPr>
          <w:sz w:val="16"/>
        </w:rPr>
      </w:pPr>
      <w:r w:rsidRPr="00F37868">
        <w:rPr>
          <w:sz w:val="16"/>
        </w:rPr>
        <w:t xml:space="preserve">Shortly after the accident at the Fukushima Daiichi Nuclear Power Station, </w:t>
      </w:r>
      <w:r w:rsidRPr="00F37868">
        <w:rPr>
          <w:rStyle w:val="StyleUnderline"/>
        </w:rPr>
        <w:t>Germany’s government started preparing legislation that would close the country’s last nuclear power plant by 2022</w:t>
      </w:r>
      <w:r w:rsidRPr="00F37868">
        <w:rPr>
          <w:sz w:val="16"/>
        </w:rPr>
        <w:t xml:space="preserve">. But this wasn’t an entirely new development: Germany had been planning to leave nuclear energy behind for decades, and to understand its nuclear phase-out requires a close look at the past. Several projects and events mark the beginnings of the German anti-nuclear power movement: Among them are the huge protests over the </w:t>
      </w:r>
      <w:proofErr w:type="spellStart"/>
      <w:r w:rsidRPr="00F37868">
        <w:rPr>
          <w:sz w:val="16"/>
        </w:rPr>
        <w:t>Brokdorf</w:t>
      </w:r>
      <w:proofErr w:type="spellEnd"/>
      <w:r w:rsidRPr="00F37868">
        <w:rPr>
          <w:sz w:val="16"/>
        </w:rPr>
        <w:t xml:space="preserve"> reactor, which began in 1976 and led to civil war-like confrontations with police, and the controversy over the </w:t>
      </w:r>
      <w:proofErr w:type="spellStart"/>
      <w:r w:rsidRPr="00F37868">
        <w:rPr>
          <w:sz w:val="16"/>
        </w:rPr>
        <w:t>Kalkar</w:t>
      </w:r>
      <w:proofErr w:type="spellEnd"/>
      <w:r w:rsidRPr="00F37868">
        <w:rPr>
          <w:sz w:val="16"/>
        </w:rPr>
        <w:t xml:space="preserve"> </w:t>
      </w:r>
      <w:proofErr w:type="spellStart"/>
      <w:r w:rsidRPr="00F37868">
        <w:rPr>
          <w:sz w:val="16"/>
        </w:rPr>
        <w:t>fastneutron</w:t>
      </w:r>
      <w:proofErr w:type="spellEnd"/>
      <w:r w:rsidRPr="00F37868">
        <w:rPr>
          <w:sz w:val="16"/>
        </w:rPr>
        <w:t xml:space="preserve"> reactor in the mid-1970s. Because of these and subsequent developments-including the 1986 Chernobyl accident-by the 1990s, no one in German political life seriously entertained the idea of new reactor construction. </w:t>
      </w:r>
      <w:r w:rsidRPr="00F37868">
        <w:rPr>
          <w:rStyle w:val="StyleUnderline"/>
        </w:rPr>
        <w:t>This tacit policy consensus led to energy forecasts and scenarios that focused on energy efficiency, demand reduction, and renewable energy sources.</w:t>
      </w:r>
      <w:r w:rsidRPr="00F37868">
        <w:rPr>
          <w:sz w:val="16"/>
        </w:rPr>
        <w:t xml:space="preserve"> By the time of the Fukushima accidents, many of these new energy priorities had already begun to be implemented and to show effect. </w:t>
      </w:r>
      <w:r w:rsidRPr="00F37868">
        <w:rPr>
          <w:rStyle w:val="StyleUnderline"/>
        </w:rPr>
        <w:t>Replacing nuclear power in Germany with other energy sources on an accelerated schedule is likely to come with a price tag, but, at the same time, Germany’s nuclear phase-out could provide a proof-of-concept, demonstrating the political and technical feasibility of abandoning a controversial high-risk technology</w:t>
      </w:r>
      <w:r w:rsidRPr="00F37868">
        <w:rPr>
          <w:sz w:val="16"/>
        </w:rPr>
        <w:t>. Germany’s nuclear phase-out, successful or not, may well become a game changer for nuclear energy worldwide.</w:t>
      </w:r>
    </w:p>
    <w:p w14:paraId="4D28F655" w14:textId="77777777" w:rsidR="00E86D44" w:rsidRPr="00F37868" w:rsidRDefault="00E86D44" w:rsidP="00E86D44">
      <w:pPr>
        <w:pStyle w:val="Heading3"/>
      </w:pPr>
      <w:r w:rsidRPr="00F37868">
        <w:lastRenderedPageBreak/>
        <w:t>Energy Gap</w:t>
      </w:r>
    </w:p>
    <w:p w14:paraId="377EF744" w14:textId="77777777" w:rsidR="00E86D44" w:rsidRPr="00F37868" w:rsidRDefault="00E86D44" w:rsidP="00E86D44">
      <w:pPr>
        <w:pStyle w:val="Heading4"/>
      </w:pPr>
      <w:r w:rsidRPr="00F37868">
        <w:t xml:space="preserve">Energy gap from nuclear phase out can be compensated for over several years </w:t>
      </w:r>
    </w:p>
    <w:p w14:paraId="1CE0C41F" w14:textId="77777777" w:rsidR="00E86D44" w:rsidRPr="00F37868" w:rsidRDefault="00E86D44" w:rsidP="00E86D44">
      <w:proofErr w:type="spellStart"/>
      <w:r w:rsidRPr="00F37868">
        <w:rPr>
          <w:rStyle w:val="Style13ptBold"/>
        </w:rPr>
        <w:t>Resch</w:t>
      </w:r>
      <w:proofErr w:type="spellEnd"/>
      <w:r w:rsidRPr="00F37868">
        <w:rPr>
          <w:rStyle w:val="Style13ptBold"/>
        </w:rPr>
        <w:t xml:space="preserve"> et al 14</w:t>
      </w:r>
      <w:r w:rsidRPr="00F37868">
        <w:t xml:space="preserve"> [Gustav </w:t>
      </w:r>
      <w:proofErr w:type="spellStart"/>
      <w:r w:rsidRPr="00F37868">
        <w:t>Resch</w:t>
      </w:r>
      <w:proofErr w:type="spellEnd"/>
      <w:r w:rsidRPr="00F37868">
        <w:t xml:space="preserve">, senior researcher in the area of energy policy and energy </w:t>
      </w:r>
      <w:proofErr w:type="spellStart"/>
      <w:r w:rsidRPr="00F37868">
        <w:t>modelling</w:t>
      </w:r>
      <w:proofErr w:type="spellEnd"/>
      <w:r w:rsidRPr="00F37868">
        <w:t xml:space="preserve"> at Energy Economics Group, “Phase out of Nuclear Power in Europe – From Vision to Reality,” GLOBAL 2000, March 2014] JW </w:t>
      </w:r>
    </w:p>
    <w:p w14:paraId="75D0999F" w14:textId="77777777" w:rsidR="00E86D44" w:rsidRPr="00F37868" w:rsidRDefault="00E86D44" w:rsidP="00E86D44">
      <w:r w:rsidRPr="00F37868">
        <w:t>*</w:t>
      </w:r>
      <w:proofErr w:type="gramStart"/>
      <w:r w:rsidRPr="00F37868">
        <w:t>brackets</w:t>
      </w:r>
      <w:proofErr w:type="gramEnd"/>
      <w:r w:rsidRPr="00F37868">
        <w:t xml:space="preserve"> from original text </w:t>
      </w:r>
    </w:p>
    <w:p w14:paraId="5EA26A16" w14:textId="77777777" w:rsidR="00E86D44" w:rsidRPr="00F37868" w:rsidRDefault="00E86D44" w:rsidP="00E86D44">
      <w:pPr>
        <w:rPr>
          <w:sz w:val="16"/>
        </w:rPr>
      </w:pPr>
      <w:r w:rsidRPr="00F37868">
        <w:rPr>
          <w:rStyle w:val="StyleUnderline"/>
        </w:rPr>
        <w:t>The</w:t>
      </w:r>
      <w:r w:rsidRPr="00F37868">
        <w:rPr>
          <w:sz w:val="16"/>
        </w:rPr>
        <w:t xml:space="preserve"> energy [</w:t>
      </w:r>
      <w:proofErr w:type="gramStart"/>
      <w:r w:rsidRPr="00F37868">
        <w:rPr>
          <w:sz w:val="16"/>
        </w:rPr>
        <w:t>r]evolution</w:t>
      </w:r>
      <w:proofErr w:type="gramEnd"/>
      <w:r w:rsidRPr="00F37868">
        <w:rPr>
          <w:sz w:val="16"/>
        </w:rPr>
        <w:t xml:space="preserve"> Advanced </w:t>
      </w:r>
      <w:r w:rsidRPr="00F37868">
        <w:rPr>
          <w:rStyle w:val="StyleUnderline"/>
        </w:rPr>
        <w:t xml:space="preserve">scenario which forms the basis for our overall assessment takes a nuclear power phase-out until 2035 </w:t>
      </w:r>
      <w:r w:rsidRPr="00F37868">
        <w:rPr>
          <w:sz w:val="16"/>
        </w:rPr>
        <w:t xml:space="preserve">for the EU into account. </w:t>
      </w:r>
      <w:r w:rsidRPr="00F37868">
        <w:rPr>
          <w:rStyle w:val="StyleUnderline"/>
        </w:rPr>
        <w:t xml:space="preserve">This scenario projects an electricity generation of 78 </w:t>
      </w:r>
      <w:proofErr w:type="spellStart"/>
      <w:r w:rsidRPr="00F37868">
        <w:rPr>
          <w:rStyle w:val="StyleUnderline"/>
        </w:rPr>
        <w:t>TWh</w:t>
      </w:r>
      <w:proofErr w:type="spellEnd"/>
      <w:r w:rsidRPr="00F37868">
        <w:rPr>
          <w:rStyle w:val="StyleUnderline"/>
        </w:rPr>
        <w:t xml:space="preserve"> from nuclear power plants for the year 2030,</w:t>
      </w:r>
      <w:r w:rsidRPr="00F37868">
        <w:rPr>
          <w:sz w:val="16"/>
        </w:rPr>
        <w:t xml:space="preserve"> what equates to 8.6% of nuclear generation in 2011 or 2.2% of total generation for the year 2030 (Eurostat, 2013c; </w:t>
      </w:r>
      <w:proofErr w:type="spellStart"/>
      <w:r w:rsidRPr="00F37868">
        <w:rPr>
          <w:sz w:val="16"/>
        </w:rPr>
        <w:t>Teske</w:t>
      </w:r>
      <w:proofErr w:type="spellEnd"/>
      <w:r w:rsidRPr="00F37868">
        <w:rPr>
          <w:sz w:val="16"/>
        </w:rPr>
        <w:t xml:space="preserve"> et al., 2012a, 125). </w:t>
      </w:r>
      <w:r w:rsidRPr="00F37868">
        <w:rPr>
          <w:rStyle w:val="StyleUnderline"/>
        </w:rPr>
        <w:t>The simple answer to the overarching question whether or not the supply gap that would arise in the case of an earlier nuclear phase out</w:t>
      </w:r>
      <w:r w:rsidRPr="00F37868">
        <w:rPr>
          <w:sz w:val="16"/>
        </w:rPr>
        <w:t xml:space="preserve"> (i.e. by 2030 instead of 2035) </w:t>
      </w:r>
      <w:r w:rsidRPr="00F37868">
        <w:rPr>
          <w:rStyle w:val="StyleUnderline"/>
        </w:rPr>
        <w:t>can be compensated is “Yes”</w:t>
      </w:r>
      <w:r w:rsidRPr="00F37868">
        <w:rPr>
          <w:sz w:val="16"/>
        </w:rPr>
        <w:t xml:space="preserve"> – according to our brief complementary assessment it appears feasible to compensate this gap. T</w:t>
      </w:r>
      <w:r w:rsidRPr="00F37868">
        <w:rPr>
          <w:rStyle w:val="StyleUnderline"/>
        </w:rPr>
        <w:t>he recommended option to do so is to build on additional energy savings / efficiency measures, and as part of that we advocate to reduce the demand for hydrogen that serves as fuel for other sectors</w:t>
      </w:r>
      <w:r w:rsidRPr="00F37868">
        <w:rPr>
          <w:sz w:val="16"/>
        </w:rPr>
        <w:t xml:space="preserve"> (i.e. transport and industrial processes). More precisely, the alternative renewable electricity (RES-E) supply scenario, assessed with the Green-X model, combined with the fossil electricity sector as envisioned in the energy [</w:t>
      </w:r>
      <w:proofErr w:type="gramStart"/>
      <w:r w:rsidRPr="00F37868">
        <w:rPr>
          <w:sz w:val="16"/>
        </w:rPr>
        <w:t>r]evolution</w:t>
      </w:r>
      <w:proofErr w:type="gramEnd"/>
      <w:r w:rsidRPr="00F37868">
        <w:rPr>
          <w:sz w:val="16"/>
        </w:rPr>
        <w:t xml:space="preserve"> and a nuclear power phase-out trajectory five years prior to the energy [r]evolution, is presented in Figure A-1. </w:t>
      </w:r>
    </w:p>
    <w:p w14:paraId="17CCBB9D" w14:textId="77777777" w:rsidR="00E86D44" w:rsidRPr="00F37868" w:rsidRDefault="00E86D44" w:rsidP="00E86D44">
      <w:pPr>
        <w:rPr>
          <w:sz w:val="16"/>
        </w:rPr>
      </w:pPr>
    </w:p>
    <w:p w14:paraId="244645E9" w14:textId="77777777" w:rsidR="00E86D44" w:rsidRPr="00F37868" w:rsidRDefault="00E86D44" w:rsidP="00E86D44">
      <w:pPr>
        <w:pStyle w:val="Heading3"/>
      </w:pPr>
      <w:r w:rsidRPr="00F37868">
        <w:lastRenderedPageBreak/>
        <w:t xml:space="preserve">Employment </w:t>
      </w:r>
    </w:p>
    <w:p w14:paraId="36F4C740" w14:textId="77777777" w:rsidR="00E86D44" w:rsidRPr="00F37868" w:rsidRDefault="00E86D44" w:rsidP="00E86D44">
      <w:pPr>
        <w:pStyle w:val="Heading4"/>
      </w:pPr>
      <w:r w:rsidRPr="00F37868">
        <w:t xml:space="preserve">Phasing out nuclear energy would help employment </w:t>
      </w:r>
    </w:p>
    <w:p w14:paraId="678CA04A" w14:textId="77777777" w:rsidR="00E86D44" w:rsidRPr="00F37868" w:rsidRDefault="00E86D44" w:rsidP="00E86D44">
      <w:proofErr w:type="spellStart"/>
      <w:r w:rsidRPr="00F37868">
        <w:rPr>
          <w:rStyle w:val="Style13ptBold"/>
        </w:rPr>
        <w:t>Resch</w:t>
      </w:r>
      <w:proofErr w:type="spellEnd"/>
      <w:r w:rsidRPr="00F37868">
        <w:rPr>
          <w:rStyle w:val="Style13ptBold"/>
        </w:rPr>
        <w:t xml:space="preserve"> et al 14</w:t>
      </w:r>
      <w:r w:rsidRPr="00F37868">
        <w:t xml:space="preserve"> [Gustav </w:t>
      </w:r>
      <w:proofErr w:type="spellStart"/>
      <w:r w:rsidRPr="00F37868">
        <w:t>Resch</w:t>
      </w:r>
      <w:proofErr w:type="spellEnd"/>
      <w:r w:rsidRPr="00F37868">
        <w:t xml:space="preserve">, senior researcher in the area of energy policy and energy </w:t>
      </w:r>
      <w:proofErr w:type="spellStart"/>
      <w:r w:rsidRPr="00F37868">
        <w:t>modelling</w:t>
      </w:r>
      <w:proofErr w:type="spellEnd"/>
      <w:r w:rsidRPr="00F37868">
        <w:t xml:space="preserve"> at Energy Economics Group, “Phase out of Nuclear Power in Europe – From Vision to Reality,” GLOBAL 2000, March 2014] JW </w:t>
      </w:r>
    </w:p>
    <w:p w14:paraId="18EE2003" w14:textId="77777777" w:rsidR="00E86D44" w:rsidRPr="00F37868" w:rsidRDefault="00E86D44" w:rsidP="00E86D44">
      <w:pPr>
        <w:rPr>
          <w:sz w:val="16"/>
        </w:rPr>
      </w:pPr>
      <w:r w:rsidRPr="00F37868">
        <w:rPr>
          <w:sz w:val="16"/>
        </w:rPr>
        <w:t xml:space="preserve">Employment in nuclear energy </w:t>
      </w:r>
      <w:r w:rsidRPr="00F37868">
        <w:rPr>
          <w:rStyle w:val="StyleUnderline"/>
        </w:rPr>
        <w:t>Employment in nuclear energy grows by 9% in the Reference scenario between 2015 and 2030, while generation falls by 14%.</w:t>
      </w:r>
      <w:r w:rsidRPr="00F37868">
        <w:rPr>
          <w:sz w:val="16"/>
        </w:rPr>
        <w:t xml:space="preserve"> In the energy [</w:t>
      </w:r>
      <w:proofErr w:type="gramStart"/>
      <w:r w:rsidRPr="00F37868">
        <w:rPr>
          <w:sz w:val="16"/>
        </w:rPr>
        <w:t>r]evolution</w:t>
      </w:r>
      <w:proofErr w:type="gramEnd"/>
      <w:r w:rsidRPr="00F37868">
        <w:rPr>
          <w:sz w:val="16"/>
        </w:rPr>
        <w:t xml:space="preserve"> Advanced scenario ge</w:t>
      </w:r>
      <w:r w:rsidRPr="00F37868">
        <w:rPr>
          <w:rStyle w:val="StyleUnderline"/>
        </w:rPr>
        <w:t>neration is reduced by 90% between 2015 and 2030, representing a virtual phase out of nuclear power</w:t>
      </w:r>
      <w:r w:rsidRPr="00F37868">
        <w:rPr>
          <w:sz w:val="16"/>
        </w:rPr>
        <w:t xml:space="preserve">. Employment in the </w:t>
      </w:r>
      <w:r w:rsidRPr="00F37868">
        <w:rPr>
          <w:rStyle w:val="StyleUnderline"/>
        </w:rPr>
        <w:t>energy</w:t>
      </w:r>
      <w:r w:rsidRPr="00F37868">
        <w:rPr>
          <w:sz w:val="16"/>
        </w:rPr>
        <w:t xml:space="preserve"> [</w:t>
      </w:r>
      <w:proofErr w:type="gramStart"/>
      <w:r w:rsidRPr="00F37868">
        <w:rPr>
          <w:sz w:val="16"/>
        </w:rPr>
        <w:t>r]evolution</w:t>
      </w:r>
      <w:proofErr w:type="gramEnd"/>
      <w:r w:rsidRPr="00F37868">
        <w:rPr>
          <w:sz w:val="16"/>
        </w:rPr>
        <w:t xml:space="preserve"> Advanced </w:t>
      </w:r>
      <w:r w:rsidRPr="00F37868">
        <w:rPr>
          <w:rStyle w:val="StyleUnderline"/>
        </w:rPr>
        <w:t>increases by 35%</w:t>
      </w:r>
      <w:r w:rsidRPr="00F37868">
        <w:rPr>
          <w:sz w:val="16"/>
        </w:rPr>
        <w:t xml:space="preserve"> from 2015 to 2030. This is </w:t>
      </w:r>
      <w:r w:rsidRPr="00F37868">
        <w:rPr>
          <w:rStyle w:val="StyleUnderline"/>
        </w:rPr>
        <w:t>because the accelerated closure of nuclear plants results in a significant increase in nuclear decommissioning employment</w:t>
      </w:r>
      <w:r w:rsidRPr="00F37868">
        <w:rPr>
          <w:sz w:val="16"/>
        </w:rPr>
        <w:t xml:space="preserve">. It is expected </w:t>
      </w:r>
      <w:r w:rsidRPr="00F37868">
        <w:rPr>
          <w:rStyle w:val="StyleUnderline"/>
        </w:rPr>
        <w:t>these jobs will persist for 20 - 30 years.</w:t>
      </w:r>
      <w:r w:rsidRPr="00F37868">
        <w:rPr>
          <w:sz w:val="16"/>
        </w:rPr>
        <w:t xml:space="preserve"> (</w:t>
      </w:r>
      <w:proofErr w:type="spellStart"/>
      <w:r w:rsidRPr="00F37868">
        <w:rPr>
          <w:sz w:val="16"/>
        </w:rPr>
        <w:t>Teske</w:t>
      </w:r>
      <w:proofErr w:type="spellEnd"/>
      <w:r w:rsidRPr="00F37868">
        <w:rPr>
          <w:sz w:val="16"/>
        </w:rPr>
        <w:t xml:space="preserve"> et al., 2012a, 75) 4.4.2 Employment effects according to the Employ-RES study </w:t>
      </w:r>
      <w:proofErr w:type="gramStart"/>
      <w:r w:rsidRPr="00F37868">
        <w:rPr>
          <w:sz w:val="16"/>
        </w:rPr>
        <w:t>The</w:t>
      </w:r>
      <w:proofErr w:type="gramEnd"/>
      <w:r w:rsidRPr="00F37868">
        <w:rPr>
          <w:sz w:val="16"/>
        </w:rPr>
        <w:t xml:space="preserve"> impacts on economy and employment through RES and increasing energy efficiency measures in 2020 are significant. </w:t>
      </w:r>
      <w:r w:rsidRPr="00F37868">
        <w:rPr>
          <w:rStyle w:val="StyleUnderline"/>
        </w:rPr>
        <w:t>Improving current policies to achieve the 20% RES by 2020 target will provide a net effect of about 410,000 additional jobs and 0.24% additional gross domestic product</w:t>
      </w:r>
      <w:r w:rsidRPr="00F37868">
        <w:rPr>
          <w:sz w:val="16"/>
        </w:rPr>
        <w:t xml:space="preserve"> (GDP). These are the key-results of the Employ-RES study, which was conducted by a consortium of EU research institutions led by </w:t>
      </w:r>
      <w:proofErr w:type="spellStart"/>
      <w:r w:rsidRPr="00F37868">
        <w:rPr>
          <w:sz w:val="16"/>
        </w:rPr>
        <w:t>Fraunhofer</w:t>
      </w:r>
      <w:proofErr w:type="spellEnd"/>
      <w:r w:rsidRPr="00F37868">
        <w:rPr>
          <w:sz w:val="16"/>
        </w:rPr>
        <w:t xml:space="preserve"> ISI on behalf of the European Commission’s </w:t>
      </w:r>
      <w:proofErr w:type="spellStart"/>
      <w:r w:rsidRPr="00F37868">
        <w:rPr>
          <w:sz w:val="16"/>
        </w:rPr>
        <w:t>DirectorateGeneral</w:t>
      </w:r>
      <w:proofErr w:type="spellEnd"/>
      <w:r w:rsidRPr="00F37868">
        <w:rPr>
          <w:sz w:val="16"/>
        </w:rPr>
        <w:t xml:space="preserve"> Energy and Transport and </w:t>
      </w:r>
      <w:proofErr w:type="spellStart"/>
      <w:r w:rsidRPr="00F37868">
        <w:rPr>
          <w:sz w:val="16"/>
        </w:rPr>
        <w:t>finalised</w:t>
      </w:r>
      <w:proofErr w:type="spellEnd"/>
      <w:r w:rsidRPr="00F37868">
        <w:rPr>
          <w:sz w:val="16"/>
        </w:rPr>
        <w:t xml:space="preserve"> in 2009. (</w:t>
      </w:r>
      <w:proofErr w:type="spellStart"/>
      <w:r w:rsidRPr="00F37868">
        <w:rPr>
          <w:sz w:val="16"/>
        </w:rPr>
        <w:t>Ragwitz</w:t>
      </w:r>
      <w:proofErr w:type="spellEnd"/>
      <w:r w:rsidRPr="00F37868">
        <w:rPr>
          <w:sz w:val="16"/>
        </w:rPr>
        <w:t xml:space="preserve"> et al., 2009)</w:t>
      </w:r>
    </w:p>
    <w:p w14:paraId="7321CAE1" w14:textId="77777777" w:rsidR="0015436E" w:rsidRDefault="0015436E" w:rsidP="0015436E">
      <w:pPr>
        <w:pStyle w:val="Heading2"/>
      </w:pPr>
      <w:r>
        <w:lastRenderedPageBreak/>
        <w:t>Mining CP</w:t>
      </w:r>
    </w:p>
    <w:p w14:paraId="1D328DC7" w14:textId="727106FB" w:rsidR="0080389C" w:rsidRPr="0015436E" w:rsidRDefault="0080389C" w:rsidP="0015436E">
      <w:pPr>
        <w:pStyle w:val="Heading3"/>
      </w:pPr>
      <w:r w:rsidRPr="00F37868">
        <w:lastRenderedPageBreak/>
        <w:t>Mission 2016 CP</w:t>
      </w:r>
    </w:p>
    <w:p w14:paraId="3775D03A" w14:textId="77777777" w:rsidR="0080389C" w:rsidRPr="0015436E" w:rsidRDefault="0080389C" w:rsidP="0015436E">
      <w:pPr>
        <w:pStyle w:val="Heading4"/>
      </w:pPr>
      <w:r w:rsidRPr="0015436E">
        <w:t xml:space="preserve">Counterplan text: An international non governmental group ought to implement uranium mining regulations modeled after Mission 2016 plan of green mining. To clarify, the government will be shutting down illegal and unregulated mines, cleaning the sites of shut down mines, and increase research and development of green uranium mining technology. </w:t>
      </w:r>
    </w:p>
    <w:p w14:paraId="3DC21F1B" w14:textId="77777777" w:rsidR="0080389C" w:rsidRPr="00F37868" w:rsidRDefault="0080389C" w:rsidP="0080389C">
      <w:pPr>
        <w:spacing w:after="240"/>
        <w:rPr>
          <w:rFonts w:eastAsia="Times New Roman" w:cs="Times New Roman"/>
        </w:rPr>
      </w:pPr>
    </w:p>
    <w:p w14:paraId="5B302713" w14:textId="77777777" w:rsidR="0080389C" w:rsidRPr="00F37868" w:rsidRDefault="0080389C" w:rsidP="0080389C">
      <w:pPr>
        <w:jc w:val="both"/>
        <w:rPr>
          <w:rFonts w:cs="Arial"/>
          <w:color w:val="000000"/>
          <w:sz w:val="16"/>
          <w:szCs w:val="16"/>
          <w:shd w:val="clear" w:color="auto" w:fill="FFFFFF"/>
        </w:rPr>
      </w:pPr>
      <w:r w:rsidRPr="00F37868">
        <w:rPr>
          <w:rFonts w:cs="Arial"/>
          <w:b/>
          <w:bCs/>
          <w:color w:val="000000"/>
          <w:shd w:val="clear" w:color="auto" w:fill="FFFFFF"/>
        </w:rPr>
        <w:t>MIT is the solvency advocate</w:t>
      </w:r>
      <w:r w:rsidRPr="00F37868">
        <w:rPr>
          <w:rFonts w:cs="Arial"/>
          <w:color w:val="000000"/>
          <w:shd w:val="clear" w:color="auto" w:fill="FFFFFF"/>
        </w:rPr>
        <w:t xml:space="preserve"> </w:t>
      </w:r>
      <w:r w:rsidRPr="00F37868">
        <w:rPr>
          <w:rFonts w:cs="Arial"/>
          <w:color w:val="000000"/>
          <w:sz w:val="16"/>
          <w:szCs w:val="16"/>
          <w:shd w:val="clear" w:color="auto" w:fill="FFFFFF"/>
        </w:rPr>
        <w:t xml:space="preserve">Massachusetts Institute of Technology. </w:t>
      </w:r>
      <w:r w:rsidRPr="00F37868">
        <w:rPr>
          <w:rFonts w:cs="Arial"/>
          <w:i/>
          <w:iCs/>
          <w:color w:val="000000"/>
          <w:sz w:val="16"/>
          <w:szCs w:val="16"/>
          <w:shd w:val="clear" w:color="auto" w:fill="FFFFFF"/>
        </w:rPr>
        <w:t>Using Environmentally Conscious Mining Standards</w:t>
      </w:r>
      <w:r w:rsidRPr="00F37868">
        <w:rPr>
          <w:rFonts w:cs="Arial"/>
          <w:color w:val="000000"/>
          <w:sz w:val="16"/>
          <w:szCs w:val="16"/>
          <w:shd w:val="clear" w:color="auto" w:fill="FFFFFF"/>
        </w:rPr>
        <w:t>. Mission 2016: The Future of Strategic Natural Resources. Post-2012</w:t>
      </w:r>
    </w:p>
    <w:p w14:paraId="6157DCB1" w14:textId="77777777" w:rsidR="0080389C" w:rsidRPr="00F37868" w:rsidRDefault="0080389C" w:rsidP="0080389C">
      <w:pPr>
        <w:jc w:val="both"/>
        <w:rPr>
          <w:rFonts w:cs="Times New Roman"/>
          <w:sz w:val="20"/>
          <w:szCs w:val="20"/>
        </w:rPr>
      </w:pPr>
    </w:p>
    <w:p w14:paraId="02BA5583" w14:textId="77777777" w:rsidR="0080389C" w:rsidRPr="00F37868" w:rsidRDefault="0080389C" w:rsidP="0080389C">
      <w:pPr>
        <w:jc w:val="both"/>
        <w:rPr>
          <w:rStyle w:val="Emphasis"/>
        </w:rPr>
      </w:pPr>
      <w:r w:rsidRPr="00F37868">
        <w:rPr>
          <w:rStyle w:val="Emphasis"/>
        </w:rPr>
        <w:t xml:space="preserve">New mining technologies and regulations have </w:t>
      </w:r>
      <w:r w:rsidRPr="00F37868">
        <w:rPr>
          <w:rFonts w:cs="Times New Roman"/>
          <w:i/>
          <w:iCs/>
          <w:color w:val="000000"/>
          <w:sz w:val="16"/>
          <w:szCs w:val="16"/>
          <w:shd w:val="clear" w:color="auto" w:fill="FFFFFF"/>
        </w:rPr>
        <w:t xml:space="preserve">significantly </w:t>
      </w:r>
      <w:r w:rsidRPr="00F37868">
        <w:rPr>
          <w:rStyle w:val="Emphasis"/>
        </w:rPr>
        <w:t>improved</w:t>
      </w:r>
      <w:r w:rsidRPr="00F37868">
        <w:rPr>
          <w:rFonts w:cs="Times New Roman"/>
          <w:i/>
          <w:iCs/>
          <w:color w:val="000000"/>
          <w:sz w:val="16"/>
          <w:szCs w:val="16"/>
          <w:shd w:val="clear" w:color="auto" w:fill="FFFFFF"/>
        </w:rPr>
        <w:t xml:space="preserve"> mining efficiency and reduced environmental impact in recent years. In general, mining techniques become much more environmentally sensitive when efficiency is improved because less waste is produced. </w:t>
      </w:r>
      <w:r w:rsidRPr="00F37868">
        <w:rPr>
          <w:rStyle w:val="Emphasis"/>
        </w:rPr>
        <w:t>However, even greater improvements must be made as part of Mission 2016's plan.</w:t>
      </w:r>
      <w:r w:rsidRPr="00F37868">
        <w:rPr>
          <w:rFonts w:cs="Times New Roman"/>
          <w:i/>
          <w:iCs/>
          <w:color w:val="000000"/>
          <w:sz w:val="16"/>
          <w:szCs w:val="16"/>
          <w:shd w:val="clear" w:color="auto" w:fill="FFFFFF"/>
        </w:rPr>
        <w:t xml:space="preserve"> The </w:t>
      </w:r>
      <w:r w:rsidRPr="00F37868">
        <w:rPr>
          <w:rStyle w:val="Emphasis"/>
        </w:rPr>
        <w:t>current "green" mining techniques need to become more widespread</w:t>
      </w:r>
      <w:r w:rsidRPr="00F37868">
        <w:rPr>
          <w:rFonts w:cs="Times New Roman"/>
          <w:i/>
          <w:iCs/>
          <w:color w:val="000000"/>
          <w:sz w:val="16"/>
          <w:szCs w:val="16"/>
          <w:shd w:val="clear" w:color="auto" w:fill="FFFFFF"/>
        </w:rPr>
        <w:t xml:space="preserve"> and there will be a focus on researching new environmentally friendly techniques. </w:t>
      </w:r>
      <w:r w:rsidRPr="00F37868">
        <w:rPr>
          <w:rStyle w:val="Emphasis"/>
        </w:rPr>
        <w:t>The plan</w:t>
      </w:r>
      <w:r w:rsidRPr="00F37868">
        <w:rPr>
          <w:rFonts w:cs="Times New Roman"/>
          <w:i/>
          <w:iCs/>
          <w:color w:val="000000"/>
          <w:sz w:val="16"/>
          <w:szCs w:val="16"/>
          <w:shd w:val="clear" w:color="auto" w:fill="FFFFFF"/>
        </w:rPr>
        <w:t xml:space="preserve"> for improving efficiency and decreasing the environmental impact of mining is broken up into the following categories: </w:t>
      </w:r>
      <w:r w:rsidRPr="00F37868">
        <w:rPr>
          <w:rStyle w:val="Emphasis"/>
        </w:rPr>
        <w:t>Shut[s]</w:t>
      </w:r>
      <w:r w:rsidRPr="00F37868">
        <w:rPr>
          <w:rFonts w:cs="Times New Roman"/>
          <w:i/>
          <w:iCs/>
          <w:color w:val="000000"/>
          <w:sz w:val="21"/>
          <w:szCs w:val="21"/>
          <w:shd w:val="clear" w:color="auto" w:fill="FFFFFF"/>
        </w:rPr>
        <w:t xml:space="preserve"> </w:t>
      </w:r>
      <w:r w:rsidRPr="00F37868">
        <w:rPr>
          <w:rFonts w:cs="Times New Roman"/>
          <w:i/>
          <w:iCs/>
          <w:color w:val="000000"/>
          <w:sz w:val="16"/>
          <w:szCs w:val="16"/>
          <w:shd w:val="clear" w:color="auto" w:fill="FFFFFF"/>
        </w:rPr>
        <w:t xml:space="preserve">ting </w:t>
      </w:r>
      <w:r w:rsidRPr="00F37868">
        <w:rPr>
          <w:rStyle w:val="Emphasis"/>
        </w:rPr>
        <w:t>down</w:t>
      </w:r>
      <w:r w:rsidRPr="00F37868">
        <w:rPr>
          <w:rFonts w:cs="Times New Roman"/>
          <w:i/>
          <w:iCs/>
          <w:color w:val="000000"/>
          <w:sz w:val="21"/>
          <w:szCs w:val="21"/>
          <w:shd w:val="clear" w:color="auto" w:fill="FFFFFF"/>
        </w:rPr>
        <w:t xml:space="preserve"> </w:t>
      </w:r>
      <w:r w:rsidRPr="00F37868">
        <w:rPr>
          <w:rStyle w:val="Emphasis"/>
        </w:rPr>
        <w:t>illegal and unregulated mines</w:t>
      </w:r>
      <w:r w:rsidRPr="00F37868">
        <w:rPr>
          <w:rFonts w:cs="Times New Roman"/>
          <w:i/>
          <w:iCs/>
          <w:color w:val="000000"/>
          <w:sz w:val="16"/>
          <w:szCs w:val="16"/>
          <w:shd w:val="clear" w:color="auto" w:fill="FFFFFF"/>
        </w:rPr>
        <w:t>/ Choosing environmentally friendly general mining processe</w:t>
      </w:r>
      <w:r w:rsidRPr="00F37868">
        <w:t>s/</w:t>
      </w:r>
      <w:r w:rsidRPr="00F37868">
        <w:rPr>
          <w:rStyle w:val="Emphasis"/>
        </w:rPr>
        <w:t xml:space="preserve"> Implement[s]</w:t>
      </w:r>
      <w:r w:rsidRPr="00F37868">
        <w:rPr>
          <w:rFonts w:cs="Times New Roman"/>
          <w:i/>
          <w:iCs/>
          <w:color w:val="000000"/>
          <w:sz w:val="21"/>
          <w:szCs w:val="21"/>
          <w:shd w:val="clear" w:color="auto" w:fill="FFFFFF"/>
        </w:rPr>
        <w:t xml:space="preserve"> </w:t>
      </w:r>
      <w:proofErr w:type="spellStart"/>
      <w:r w:rsidRPr="00F37868">
        <w:rPr>
          <w:rFonts w:cs="Times New Roman"/>
          <w:i/>
          <w:iCs/>
          <w:color w:val="000000"/>
          <w:sz w:val="16"/>
          <w:szCs w:val="16"/>
          <w:shd w:val="clear" w:color="auto" w:fill="FFFFFF"/>
        </w:rPr>
        <w:t>ing</w:t>
      </w:r>
      <w:proofErr w:type="spellEnd"/>
      <w:r w:rsidRPr="00F37868">
        <w:rPr>
          <w:rFonts w:cs="Times New Roman"/>
          <w:i/>
          <w:iCs/>
          <w:color w:val="000000"/>
          <w:sz w:val="16"/>
          <w:szCs w:val="16"/>
          <w:shd w:val="clear" w:color="auto" w:fill="FFFFFF"/>
        </w:rPr>
        <w:t xml:space="preserve"> recently discovered </w:t>
      </w:r>
      <w:r w:rsidRPr="00F37868">
        <w:rPr>
          <w:rStyle w:val="Emphasis"/>
        </w:rPr>
        <w:t>green mining technologies/ Clean[s]</w:t>
      </w:r>
      <w:r w:rsidRPr="00F37868">
        <w:rPr>
          <w:rFonts w:cs="Times New Roman"/>
          <w:i/>
          <w:iCs/>
          <w:color w:val="000000"/>
          <w:sz w:val="21"/>
          <w:szCs w:val="21"/>
          <w:shd w:val="clear" w:color="auto" w:fill="FFFFFF"/>
        </w:rPr>
        <w:t xml:space="preserve"> </w:t>
      </w:r>
      <w:proofErr w:type="spellStart"/>
      <w:r w:rsidRPr="00F37868">
        <w:rPr>
          <w:rFonts w:cs="Times New Roman"/>
          <w:i/>
          <w:iCs/>
          <w:color w:val="000000"/>
          <w:sz w:val="16"/>
          <w:szCs w:val="16"/>
          <w:shd w:val="clear" w:color="auto" w:fill="FFFFFF"/>
        </w:rPr>
        <w:t>ing</w:t>
      </w:r>
      <w:proofErr w:type="spellEnd"/>
      <w:r w:rsidRPr="00F37868">
        <w:rPr>
          <w:rFonts w:cs="Times New Roman"/>
          <w:i/>
          <w:iCs/>
          <w:color w:val="000000"/>
          <w:sz w:val="16"/>
          <w:szCs w:val="16"/>
          <w:shd w:val="clear" w:color="auto" w:fill="FFFFFF"/>
        </w:rPr>
        <w:t xml:space="preserve"> up</w:t>
      </w:r>
      <w:r w:rsidRPr="00F37868">
        <w:rPr>
          <w:rFonts w:cs="Times New Roman"/>
          <w:i/>
          <w:iCs/>
          <w:color w:val="000000"/>
          <w:sz w:val="21"/>
          <w:szCs w:val="21"/>
          <w:shd w:val="clear" w:color="auto" w:fill="FFFFFF"/>
        </w:rPr>
        <w:t xml:space="preserve"> </w:t>
      </w:r>
      <w:r w:rsidRPr="00F37868">
        <w:rPr>
          <w:rStyle w:val="Emphasis"/>
        </w:rPr>
        <w:t>the sites of shut-down mines</w:t>
      </w:r>
      <w:r w:rsidRPr="00F37868">
        <w:rPr>
          <w:rFonts w:cs="Times New Roman"/>
          <w:i/>
          <w:iCs/>
          <w:color w:val="000000"/>
          <w:sz w:val="16"/>
          <w:szCs w:val="16"/>
          <w:shd w:val="clear" w:color="auto" w:fill="FFFFFF"/>
        </w:rPr>
        <w:t xml:space="preserve">/ Reevaluating Cut-off Grades/ Research and Development of Green Mining Technology The plan below is described with respect to REEs in order to illustrate a specific example. However, </w:t>
      </w:r>
      <w:r w:rsidRPr="00F37868">
        <w:rPr>
          <w:rStyle w:val="Emphasis"/>
        </w:rPr>
        <w:t>many of the same problems are inherent in mining of other strategic elements, and thus Mission 2016's solutions can be applied and implemented for these mines as well.</w:t>
      </w:r>
    </w:p>
    <w:p w14:paraId="416F2296" w14:textId="77777777" w:rsidR="0080389C" w:rsidRPr="00F37868" w:rsidRDefault="0080389C" w:rsidP="0080389C">
      <w:pPr>
        <w:rPr>
          <w:rFonts w:eastAsia="Times New Roman" w:cs="Times New Roman"/>
          <w:sz w:val="20"/>
          <w:szCs w:val="20"/>
        </w:rPr>
      </w:pPr>
    </w:p>
    <w:p w14:paraId="5F8E9D79" w14:textId="77777777" w:rsidR="0080389C" w:rsidRPr="00F37868" w:rsidRDefault="0080389C" w:rsidP="0080389C">
      <w:pPr>
        <w:rPr>
          <w:shd w:val="clear" w:color="auto" w:fill="FFFFFF"/>
        </w:rPr>
      </w:pPr>
    </w:p>
    <w:p w14:paraId="7D3C18A6" w14:textId="77777777" w:rsidR="0080389C" w:rsidRPr="00F37868" w:rsidRDefault="0080389C" w:rsidP="0080389C">
      <w:pPr>
        <w:pStyle w:val="Heading4"/>
        <w:rPr>
          <w:shd w:val="clear" w:color="auto" w:fill="FFFFFF"/>
        </w:rPr>
      </w:pPr>
      <w:r w:rsidRPr="00F37868">
        <w:rPr>
          <w:shd w:val="clear" w:color="auto" w:fill="FFFFFF"/>
        </w:rPr>
        <w:t>Advantage 1 is Jobs</w:t>
      </w:r>
    </w:p>
    <w:p w14:paraId="058A9584" w14:textId="77777777" w:rsidR="0080389C" w:rsidRPr="00F37868" w:rsidRDefault="0080389C" w:rsidP="0080389C">
      <w:pPr>
        <w:jc w:val="both"/>
        <w:rPr>
          <w:rFonts w:cs="Arial"/>
          <w:color w:val="000000"/>
          <w:sz w:val="16"/>
          <w:szCs w:val="16"/>
          <w:shd w:val="clear" w:color="auto" w:fill="FFFFFF"/>
        </w:rPr>
      </w:pPr>
      <w:r w:rsidRPr="00F37868">
        <w:rPr>
          <w:rFonts w:cs="Arial"/>
          <w:b/>
          <w:bCs/>
          <w:color w:val="000000"/>
          <w:shd w:val="clear" w:color="auto" w:fill="FFFFFF"/>
        </w:rPr>
        <w:t>MIT continues</w:t>
      </w:r>
      <w:r w:rsidRPr="00F37868">
        <w:rPr>
          <w:rFonts w:cs="Arial"/>
          <w:color w:val="000000"/>
          <w:shd w:val="clear" w:color="auto" w:fill="FFFFFF"/>
        </w:rPr>
        <w:t xml:space="preserve"> </w:t>
      </w:r>
      <w:r w:rsidRPr="00F37868">
        <w:rPr>
          <w:rFonts w:cs="Arial"/>
          <w:color w:val="000000"/>
          <w:sz w:val="16"/>
          <w:szCs w:val="16"/>
          <w:shd w:val="clear" w:color="auto" w:fill="FFFFFF"/>
        </w:rPr>
        <w:t xml:space="preserve">Massachusetts Institute of Technology. </w:t>
      </w:r>
      <w:r w:rsidRPr="00F37868">
        <w:rPr>
          <w:rFonts w:cs="Arial"/>
          <w:i/>
          <w:iCs/>
          <w:color w:val="000000"/>
          <w:sz w:val="16"/>
          <w:szCs w:val="16"/>
          <w:shd w:val="clear" w:color="auto" w:fill="FFFFFF"/>
        </w:rPr>
        <w:t>Using Environmentally Conscious Mining Standards</w:t>
      </w:r>
      <w:r w:rsidRPr="00F37868">
        <w:rPr>
          <w:rFonts w:cs="Arial"/>
          <w:color w:val="000000"/>
          <w:sz w:val="16"/>
          <w:szCs w:val="16"/>
          <w:shd w:val="clear" w:color="auto" w:fill="FFFFFF"/>
        </w:rPr>
        <w:t>. Mission 2016: The Future of Strategic Natural Resources. Post-2012</w:t>
      </w:r>
    </w:p>
    <w:p w14:paraId="30968A26" w14:textId="77777777" w:rsidR="0080389C" w:rsidRPr="00F37868" w:rsidRDefault="0080389C" w:rsidP="0080389C">
      <w:pPr>
        <w:rPr>
          <w:rFonts w:eastAsia="Times New Roman" w:cs="Times New Roman"/>
          <w:sz w:val="20"/>
          <w:szCs w:val="20"/>
        </w:rPr>
      </w:pPr>
      <w:r w:rsidRPr="00F37868">
        <w:rPr>
          <w:rFonts w:eastAsia="Times New Roman" w:cs="Times New Roman"/>
          <w:sz w:val="20"/>
          <w:szCs w:val="20"/>
        </w:rPr>
        <w:t xml:space="preserve"> </w:t>
      </w:r>
    </w:p>
    <w:p w14:paraId="1A3E9931" w14:textId="77777777" w:rsidR="0080389C" w:rsidRPr="00F37868" w:rsidRDefault="0080389C" w:rsidP="0080389C">
      <w:pPr>
        <w:jc w:val="both"/>
        <w:rPr>
          <w:rStyle w:val="Emphasis"/>
        </w:rPr>
      </w:pPr>
      <w:r w:rsidRPr="00F37868">
        <w:rPr>
          <w:rStyle w:val="Emphasis"/>
        </w:rPr>
        <w:t>Many areas that used to have mines are now contaminated</w:t>
      </w:r>
      <w:r w:rsidRPr="00F37868">
        <w:rPr>
          <w:rFonts w:cs="Arial"/>
          <w:i/>
          <w:iCs/>
          <w:color w:val="000000"/>
        </w:rPr>
        <w:t>.</w:t>
      </w:r>
      <w:r w:rsidRPr="00F37868">
        <w:rPr>
          <w:rFonts w:cs="Times New Roman"/>
          <w:color w:val="000000"/>
          <w:sz w:val="16"/>
          <w:szCs w:val="16"/>
        </w:rPr>
        <w:t xml:space="preserve"> People live in these areas, despite the fact that the water and soil may have high concentrations of unsafe chemicals and heavy metals such as lead. R2 technology is a process that subjects mine wastes to physical and chemical processes that recover the metals while improving the condition of the land (Re-Use and Reprocess R2 Technologies, 2009). </w:t>
      </w:r>
      <w:r w:rsidRPr="00F37868">
        <w:rPr>
          <w:rStyle w:val="Emphasis"/>
        </w:rPr>
        <w:t>Mission 2016 suggests</w:t>
      </w:r>
      <w:r w:rsidRPr="00F37868">
        <w:rPr>
          <w:rFonts w:cs="Times New Roman"/>
          <w:color w:val="000000"/>
          <w:sz w:val="16"/>
          <w:szCs w:val="16"/>
        </w:rPr>
        <w:t xml:space="preserve"> that an </w:t>
      </w:r>
      <w:r w:rsidRPr="00F37868">
        <w:rPr>
          <w:rStyle w:val="Emphasis"/>
        </w:rPr>
        <w:t>international non-governmental</w:t>
      </w:r>
      <w:r w:rsidRPr="00F37868">
        <w:rPr>
          <w:rFonts w:cs="Times New Roman"/>
          <w:color w:val="000000"/>
          <w:sz w:val="16"/>
          <w:szCs w:val="16"/>
        </w:rPr>
        <w:t xml:space="preserve"> environmental </w:t>
      </w:r>
      <w:r w:rsidRPr="00F37868">
        <w:rPr>
          <w:rStyle w:val="Emphasis"/>
        </w:rPr>
        <w:t xml:space="preserve">group concerned with mine </w:t>
      </w:r>
      <w:proofErr w:type="spellStart"/>
      <w:r w:rsidRPr="00F37868">
        <w:rPr>
          <w:rStyle w:val="Emphasis"/>
        </w:rPr>
        <w:t>clean-up</w:t>
      </w:r>
      <w:proofErr w:type="spellEnd"/>
      <w:r w:rsidRPr="00F37868">
        <w:rPr>
          <w:rStyle w:val="Emphasis"/>
        </w:rPr>
        <w:t xml:space="preserve"> and implementing green mining technology will be started and funded by governments, private donations, proceeds from reclaimed materials, and mining companies. Mining companies will have interest in this group because it will provide a rating for mines. This rating system will be </w:t>
      </w:r>
      <w:r w:rsidRPr="00F37868">
        <w:rPr>
          <w:rStyle w:val="Emphasis"/>
        </w:rPr>
        <w:lastRenderedPageBreak/>
        <w:t>analogous to the way the US eating establishments are rated for safety. Mines will be rated based on how minimal their environmental impacts are</w:t>
      </w:r>
      <w:r w:rsidRPr="00F37868">
        <w:rPr>
          <w:rFonts w:cs="Arial"/>
          <w:i/>
          <w:iCs/>
          <w:color w:val="000000"/>
        </w:rPr>
        <w:t>.</w:t>
      </w:r>
      <w:r w:rsidRPr="00F37868">
        <w:rPr>
          <w:rFonts w:cs="Times New Roman"/>
          <w:color w:val="000000"/>
          <w:sz w:val="16"/>
          <w:szCs w:val="16"/>
        </w:rPr>
        <w:t xml:space="preserve"> The environmental group will lobby governments to give tax breaks to mines with especially high ratings. This group will also fund the use of R^2 technology to </w:t>
      </w:r>
      <w:proofErr w:type="spellStart"/>
      <w:r w:rsidRPr="00F37868">
        <w:rPr>
          <w:rFonts w:cs="Times New Roman"/>
          <w:color w:val="000000"/>
          <w:sz w:val="16"/>
          <w:szCs w:val="16"/>
        </w:rPr>
        <w:t>clean-up</w:t>
      </w:r>
      <w:proofErr w:type="spellEnd"/>
      <w:r w:rsidRPr="00F37868">
        <w:rPr>
          <w:rFonts w:cs="Times New Roman"/>
          <w:color w:val="000000"/>
          <w:sz w:val="16"/>
          <w:szCs w:val="16"/>
        </w:rPr>
        <w:t xml:space="preserve"> toxic areas. It costs approximately 3.40 per yard USD of </w:t>
      </w:r>
      <w:proofErr w:type="spellStart"/>
      <w:r w:rsidRPr="00F37868">
        <w:rPr>
          <w:rFonts w:cs="Times New Roman"/>
          <w:color w:val="000000"/>
          <w:sz w:val="16"/>
          <w:szCs w:val="16"/>
        </w:rPr>
        <w:t>clean-up</w:t>
      </w:r>
      <w:proofErr w:type="spellEnd"/>
      <w:r w:rsidRPr="00F37868">
        <w:rPr>
          <w:rFonts w:cs="Times New Roman"/>
          <w:color w:val="000000"/>
          <w:sz w:val="16"/>
          <w:szCs w:val="16"/>
        </w:rPr>
        <w:t xml:space="preserve"> initially and then 0.40 USD per yard per year for the next thirty years (Re-Use and Reprocess (R2) Technologies, 2009). </w:t>
      </w:r>
      <w:r w:rsidRPr="00F37868">
        <w:rPr>
          <w:rStyle w:val="Emphasis"/>
        </w:rPr>
        <w:t xml:space="preserve">This will create jobs and improve the affected land. </w:t>
      </w:r>
      <w:proofErr w:type="gramStart"/>
      <w:r w:rsidRPr="00F37868">
        <w:rPr>
          <w:rStyle w:val="Emphasis"/>
        </w:rPr>
        <w:t>Any money made from the materials reclaimed in the cleanup process will be sold by the environmental group to make the group more self-sufficient</w:t>
      </w:r>
      <w:proofErr w:type="gramEnd"/>
      <w:r w:rsidRPr="00F37868">
        <w:rPr>
          <w:rStyle w:val="Emphasis"/>
        </w:rPr>
        <w:t xml:space="preserve">. This will not have any adverse effects on the governments of the abandoned mines being </w:t>
      </w:r>
      <w:proofErr w:type="gramStart"/>
      <w:r w:rsidRPr="00F37868">
        <w:rPr>
          <w:rStyle w:val="Emphasis"/>
        </w:rPr>
        <w:t>cleaned</w:t>
      </w:r>
      <w:proofErr w:type="gramEnd"/>
      <w:r w:rsidRPr="00F37868">
        <w:rPr>
          <w:rStyle w:val="Emphasis"/>
        </w:rPr>
        <w:t xml:space="preserve"> as these mines will have already been shut down.</w:t>
      </w:r>
    </w:p>
    <w:p w14:paraId="6E87A7EB" w14:textId="77777777" w:rsidR="0080389C" w:rsidRPr="00F37868" w:rsidRDefault="0080389C" w:rsidP="0080389C">
      <w:pPr>
        <w:spacing w:after="240"/>
        <w:rPr>
          <w:rFonts w:eastAsia="Times New Roman" w:cs="Times New Roman"/>
          <w:sz w:val="20"/>
          <w:szCs w:val="20"/>
        </w:rPr>
      </w:pPr>
    </w:p>
    <w:p w14:paraId="6541C846" w14:textId="77777777" w:rsidR="0080389C" w:rsidRPr="00F37868" w:rsidRDefault="0080389C" w:rsidP="0080389C">
      <w:pPr>
        <w:pStyle w:val="Heading4"/>
      </w:pPr>
      <w:r w:rsidRPr="00F37868">
        <w:t xml:space="preserve">Advantage 2: Pollution </w:t>
      </w:r>
    </w:p>
    <w:p w14:paraId="27AD0078" w14:textId="77777777" w:rsidR="0080389C" w:rsidRPr="00F37868" w:rsidRDefault="0080389C" w:rsidP="0080389C">
      <w:pPr>
        <w:rPr>
          <w:sz w:val="16"/>
        </w:rPr>
      </w:pPr>
      <w:r w:rsidRPr="00F37868">
        <w:rPr>
          <w:rStyle w:val="Emphasis"/>
        </w:rPr>
        <w:t>National Research Council</w:t>
      </w:r>
      <w:r w:rsidRPr="00F37868">
        <w:rPr>
          <w:rStyle w:val="Emphasis"/>
        </w:rPr>
        <w:pgNum/>
      </w:r>
      <w:r w:rsidRPr="00F37868">
        <w:rPr>
          <w:sz w:val="16"/>
        </w:rPr>
        <w:t xml:space="preserve"> Uranium Mining in Virginia: Scientific, Technical, Environmental, Human Health and Safety, and Regulatory Aspects of Uranium Mining and Processing in Virginia. Committee on Uranium Mining in Virginia; Committee on Earth Resources; </w:t>
      </w:r>
    </w:p>
    <w:p w14:paraId="32F7C9AC" w14:textId="77777777" w:rsidR="0080389C" w:rsidRPr="00F37868" w:rsidRDefault="0080389C" w:rsidP="0080389C">
      <w:pPr>
        <w:jc w:val="both"/>
        <w:rPr>
          <w:rFonts w:cs="Times New Roman"/>
          <w:sz w:val="16"/>
        </w:rPr>
      </w:pPr>
      <w:r w:rsidRPr="00F37868">
        <w:rPr>
          <w:rFonts w:cs="Times New Roman"/>
          <w:color w:val="000000"/>
          <w:sz w:val="16"/>
        </w:rPr>
        <w:t xml:space="preserve">The committee did not conduct a risk assessment for uranium mining in Virginia because a detailed site-specific analysis is beyond the committee’s charge. The first step in assessing the risks associated with the release of contaminants from the uranium mine and mill would be to conduct a vulnerability analysis for security events and a risk analysis for natural disasters and other accidents. The consequences are not determined by the initiating event—they are determined by the design of the facility and whether the facility has appropriate spill prevention, containment, and countermeasures. The potential for long-term environmental effects requires a probabilistic risk assessment, driven in part by the inherent </w:t>
      </w:r>
      <w:r w:rsidRPr="00F37868">
        <w:rPr>
          <w:rStyle w:val="Emphasis"/>
        </w:rPr>
        <w:t>risks posed by the uranium mining, processing, and waste handling, but [are] mitigated by the pollution prevention measures.</w:t>
      </w:r>
      <w:r w:rsidRPr="00F37868">
        <w:rPr>
          <w:rFonts w:cs="Times New Roman"/>
          <w:color w:val="000000"/>
          <w:sz w:val="16"/>
        </w:rPr>
        <w:t xml:space="preserve"> A comprehensive risk assessment, including accident and failure analyses, is an essential step in any site-specific permitting decision. On the basis of an examination of published studies, the committee concludes that best practices</w:t>
      </w:r>
      <w:r w:rsidRPr="00F37868">
        <w:rPr>
          <w:rStyle w:val="Emphasis"/>
        </w:rPr>
        <w:t>, if</w:t>
      </w:r>
      <w:r w:rsidRPr="00F37868">
        <w:rPr>
          <w:rFonts w:cs="Times New Roman"/>
          <w:color w:val="000000"/>
          <w:sz w:val="16"/>
        </w:rPr>
        <w:t xml:space="preserve"> properly </w:t>
      </w:r>
      <w:r w:rsidRPr="00F37868">
        <w:rPr>
          <w:rStyle w:val="Emphasis"/>
        </w:rPr>
        <w:t>implemented in association with rigorous monitoring, should address</w:t>
      </w:r>
      <w:r w:rsidRPr="00F37868">
        <w:rPr>
          <w:rFonts w:cs="Times New Roman"/>
          <w:color w:val="000000"/>
          <w:sz w:val="16"/>
        </w:rPr>
        <w:t xml:space="preserve"> or allow the site operator to take action to mitigate </w:t>
      </w:r>
      <w:r w:rsidRPr="00F37868">
        <w:rPr>
          <w:rStyle w:val="Emphasis"/>
        </w:rPr>
        <w:t>the majority of short-term environmental effects from routine uranium-specific mining and processing activities</w:t>
      </w:r>
      <w:r w:rsidRPr="00F37868">
        <w:rPr>
          <w:rFonts w:cs="Times New Roman"/>
          <w:i/>
          <w:iCs/>
          <w:color w:val="000000"/>
          <w:sz w:val="16"/>
        </w:rPr>
        <w:t xml:space="preserve">. </w:t>
      </w:r>
    </w:p>
    <w:p w14:paraId="6700894C" w14:textId="77777777" w:rsidR="0080389C" w:rsidRPr="00F37868" w:rsidRDefault="0080389C" w:rsidP="0080389C">
      <w:pPr>
        <w:spacing w:after="240"/>
        <w:rPr>
          <w:rFonts w:eastAsia="Times New Roman" w:cs="Times New Roman"/>
          <w:sz w:val="20"/>
          <w:szCs w:val="20"/>
        </w:rPr>
      </w:pPr>
    </w:p>
    <w:p w14:paraId="1AA02332" w14:textId="77777777" w:rsidR="0080389C" w:rsidRPr="00F37868" w:rsidRDefault="0080389C" w:rsidP="0080389C">
      <w:pPr>
        <w:pStyle w:val="Heading4"/>
      </w:pPr>
      <w:r w:rsidRPr="00F37868">
        <w:t xml:space="preserve">Studies prove nuclear power is very </w:t>
      </w:r>
      <w:proofErr w:type="gramStart"/>
      <w:r w:rsidRPr="00F37868">
        <w:t>key</w:t>
      </w:r>
      <w:proofErr w:type="gramEnd"/>
      <w:r w:rsidRPr="00F37868">
        <w:t xml:space="preserve"> to keeping nuclear energy under control. Doing the </w:t>
      </w:r>
      <w:proofErr w:type="spellStart"/>
      <w:r w:rsidRPr="00F37868">
        <w:t>aff</w:t>
      </w:r>
      <w:proofErr w:type="spellEnd"/>
      <w:r w:rsidRPr="00F37868">
        <w:t xml:space="preserve"> destroys this</w:t>
      </w:r>
    </w:p>
    <w:p w14:paraId="0C72EEF0" w14:textId="77777777" w:rsidR="0080389C" w:rsidRPr="00F37868" w:rsidRDefault="0080389C" w:rsidP="0080389C">
      <w:pPr>
        <w:rPr>
          <w:rStyle w:val="Style13ptBold"/>
          <w:b w:val="0"/>
          <w:sz w:val="16"/>
          <w:szCs w:val="16"/>
        </w:rPr>
      </w:pPr>
      <w:r w:rsidRPr="00F37868">
        <w:rPr>
          <w:rStyle w:val="Style13ptBold"/>
        </w:rPr>
        <w:t>Bryce 15</w:t>
      </w:r>
      <w:r w:rsidRPr="00F37868">
        <w:rPr>
          <w:rStyle w:val="Style13ptBold"/>
          <w:b w:val="0"/>
          <w:sz w:val="16"/>
          <w:szCs w:val="16"/>
        </w:rPr>
        <w:t xml:space="preserve"> Robert Bryce. December 11, 2015. </w:t>
      </w:r>
      <w:r w:rsidRPr="00F37868">
        <w:rPr>
          <w:sz w:val="16"/>
          <w:szCs w:val="16"/>
        </w:rPr>
        <w:t xml:space="preserve">Bryce, Robert. "The Anti-Science, Anti-Nuclear Left." </w:t>
      </w:r>
      <w:proofErr w:type="gramStart"/>
      <w:r w:rsidRPr="00F37868">
        <w:rPr>
          <w:sz w:val="16"/>
          <w:szCs w:val="16"/>
        </w:rPr>
        <w:t xml:space="preserve">National Review, </w:t>
      </w:r>
      <w:proofErr w:type="spellStart"/>
      <w:r w:rsidRPr="00F37868">
        <w:rPr>
          <w:sz w:val="16"/>
          <w:szCs w:val="16"/>
        </w:rPr>
        <w:t>n.d.</w:t>
      </w:r>
      <w:proofErr w:type="spellEnd"/>
      <w:r w:rsidRPr="00F37868">
        <w:rPr>
          <w:sz w:val="16"/>
          <w:szCs w:val="16"/>
        </w:rPr>
        <w:t xml:space="preserve"> Web.</w:t>
      </w:r>
      <w:proofErr w:type="gramEnd"/>
      <w:r w:rsidRPr="00F37868">
        <w:rPr>
          <w:sz w:val="16"/>
          <w:szCs w:val="16"/>
        </w:rPr>
        <w:t xml:space="preserve"> 11 Aug. 2016.</w:t>
      </w:r>
    </w:p>
    <w:p w14:paraId="30452263" w14:textId="77777777" w:rsidR="0080389C" w:rsidRPr="00F37868" w:rsidRDefault="0080389C" w:rsidP="0080389C">
      <w:pPr>
        <w:rPr>
          <w:rFonts w:eastAsia="Times New Roman" w:cs="Times New Roman"/>
          <w:sz w:val="16"/>
        </w:rPr>
      </w:pPr>
      <w:r w:rsidRPr="00F37868">
        <w:rPr>
          <w:rStyle w:val="StyleUnderline"/>
        </w:rPr>
        <w:t>In January</w:t>
      </w:r>
      <w:r w:rsidRPr="00F37868">
        <w:rPr>
          <w:rFonts w:eastAsia="Times New Roman" w:cs="Times New Roman"/>
          <w:color w:val="000000"/>
          <w:sz w:val="16"/>
        </w:rPr>
        <w:t xml:space="preserve"> of this year, </w:t>
      </w:r>
      <w:r w:rsidRPr="00F37868">
        <w:rPr>
          <w:rStyle w:val="StyleUnderline"/>
        </w:rPr>
        <w:t xml:space="preserve">the International Energy Agency </w:t>
      </w:r>
      <w:proofErr w:type="gramStart"/>
      <w:r w:rsidRPr="00F37868">
        <w:rPr>
          <w:rStyle w:val="StyleUnderline"/>
        </w:rPr>
        <w:t>declared</w:t>
      </w:r>
      <w:r w:rsidRPr="00F37868">
        <w:rPr>
          <w:rFonts w:eastAsia="Times New Roman" w:cs="Times New Roman"/>
          <w:color w:val="000000"/>
          <w:sz w:val="16"/>
        </w:rPr>
        <w:t xml:space="preserve"> that</w:t>
      </w:r>
      <w:proofErr w:type="gramEnd"/>
      <w:r w:rsidRPr="00F37868">
        <w:rPr>
          <w:rFonts w:eastAsia="Times New Roman" w:cs="Times New Roman"/>
          <w:color w:val="000000"/>
          <w:sz w:val="16"/>
        </w:rPr>
        <w:t xml:space="preserve"> </w:t>
      </w:r>
      <w:r w:rsidRPr="00F37868">
        <w:rPr>
          <w:rFonts w:eastAsia="Times New Roman" w:cs="Times New Roman"/>
          <w:color w:val="000000"/>
          <w:sz w:val="16"/>
          <w:highlight w:val="cyan"/>
        </w:rPr>
        <w:t>“</w:t>
      </w:r>
      <w:r w:rsidRPr="00F37868">
        <w:rPr>
          <w:rStyle w:val="StyleUnderline"/>
          <w:highlight w:val="cyan"/>
        </w:rPr>
        <w:t>nuclear power is a critical element in limiting greenhouse gas emissions</w:t>
      </w:r>
      <w:r w:rsidRPr="00F37868">
        <w:rPr>
          <w:rFonts w:eastAsia="Times New Roman" w:cs="Times New Roman"/>
          <w:color w:val="000000"/>
          <w:sz w:val="16"/>
        </w:rPr>
        <w:t xml:space="preserve">.” It went on to say that global </w:t>
      </w:r>
      <w:r w:rsidRPr="00F37868">
        <w:rPr>
          <w:rStyle w:val="StyleUnderline"/>
          <w:highlight w:val="cyan"/>
        </w:rPr>
        <w:t>nuclear generation</w:t>
      </w:r>
      <w:r w:rsidRPr="00F37868">
        <w:rPr>
          <w:rStyle w:val="StyleUnderline"/>
        </w:rPr>
        <w:t xml:space="preserve"> </w:t>
      </w:r>
      <w:r w:rsidRPr="00F37868">
        <w:rPr>
          <w:rStyle w:val="StyleUnderline"/>
          <w:highlight w:val="cyan"/>
        </w:rPr>
        <w:t>capacity must</w:t>
      </w:r>
      <w:r w:rsidRPr="00F37868">
        <w:rPr>
          <w:rFonts w:eastAsia="Times New Roman" w:cs="Times New Roman"/>
          <w:color w:val="000000"/>
          <w:sz w:val="16"/>
        </w:rPr>
        <w:t xml:space="preserve"> more than </w:t>
      </w:r>
      <w:r w:rsidRPr="00F37868">
        <w:rPr>
          <w:rStyle w:val="StyleUnderline"/>
          <w:highlight w:val="cyan"/>
        </w:rPr>
        <w:t>double</w:t>
      </w:r>
      <w:r w:rsidRPr="00F37868">
        <w:rPr>
          <w:rStyle w:val="StyleUnderline"/>
        </w:rPr>
        <w:t xml:space="preserve"> by 2050</w:t>
      </w:r>
      <w:r w:rsidRPr="00F37868">
        <w:rPr>
          <w:rFonts w:eastAsia="Times New Roman" w:cs="Times New Roman"/>
          <w:color w:val="000000"/>
          <w:sz w:val="16"/>
        </w:rPr>
        <w:t xml:space="preserve"> (to about 750 </w:t>
      </w:r>
      <w:proofErr w:type="spellStart"/>
      <w:r w:rsidRPr="00F37868">
        <w:rPr>
          <w:rFonts w:eastAsia="Times New Roman" w:cs="Times New Roman"/>
          <w:color w:val="000000"/>
          <w:sz w:val="16"/>
        </w:rPr>
        <w:t>gigawatts</w:t>
      </w:r>
      <w:proofErr w:type="spellEnd"/>
      <w:r w:rsidRPr="00F37868">
        <w:rPr>
          <w:rFonts w:eastAsia="Times New Roman" w:cs="Times New Roman"/>
          <w:color w:val="000000"/>
          <w:sz w:val="16"/>
        </w:rPr>
        <w:t xml:space="preserve">) </w:t>
      </w:r>
      <w:r w:rsidRPr="00F37868">
        <w:rPr>
          <w:rStyle w:val="StyleUnderline"/>
          <w:highlight w:val="cyan"/>
        </w:rPr>
        <w:t>if</w:t>
      </w:r>
      <w:r w:rsidRPr="00F37868">
        <w:rPr>
          <w:rFonts w:eastAsia="Times New Roman" w:cs="Times New Roman"/>
          <w:color w:val="000000"/>
          <w:sz w:val="16"/>
        </w:rPr>
        <w:t xml:space="preserve"> the </w:t>
      </w:r>
      <w:r w:rsidRPr="00F37868">
        <w:rPr>
          <w:rStyle w:val="StyleUnderline"/>
          <w:highlight w:val="cyan"/>
        </w:rPr>
        <w:t>countries</w:t>
      </w:r>
      <w:r w:rsidRPr="00F37868">
        <w:rPr>
          <w:rFonts w:eastAsia="Times New Roman" w:cs="Times New Roman"/>
          <w:color w:val="000000"/>
          <w:sz w:val="16"/>
        </w:rPr>
        <w:t xml:space="preserve"> of the world </w:t>
      </w:r>
      <w:r w:rsidRPr="00F37868">
        <w:rPr>
          <w:rStyle w:val="StyleUnderline"/>
          <w:highlight w:val="cyan"/>
        </w:rPr>
        <w:t>are to</w:t>
      </w:r>
      <w:r w:rsidRPr="00F37868">
        <w:rPr>
          <w:rFonts w:eastAsia="Times New Roman" w:cs="Times New Roman"/>
          <w:color w:val="000000"/>
          <w:sz w:val="16"/>
        </w:rPr>
        <w:t xml:space="preserve"> have any hope of </w:t>
      </w:r>
      <w:r w:rsidRPr="00F37868">
        <w:rPr>
          <w:rStyle w:val="StyleUnderline"/>
          <w:highlight w:val="cyan"/>
        </w:rPr>
        <w:t>limit</w:t>
      </w:r>
      <w:r w:rsidRPr="00F37868">
        <w:rPr>
          <w:rFonts w:eastAsia="Times New Roman" w:cs="Times New Roman"/>
          <w:color w:val="000000"/>
          <w:sz w:val="16"/>
        </w:rPr>
        <w:t xml:space="preserve">ing </w:t>
      </w:r>
      <w:r w:rsidRPr="00F37868">
        <w:rPr>
          <w:rStyle w:val="StyleUnderline"/>
          <w:highlight w:val="cyan"/>
        </w:rPr>
        <w:t>temperature increases</w:t>
      </w:r>
      <w:r w:rsidRPr="00F37868">
        <w:rPr>
          <w:rStyle w:val="StyleUnderline"/>
        </w:rPr>
        <w:t xml:space="preserve"> to the 2-degree scenario</w:t>
      </w:r>
      <w:r w:rsidRPr="00F37868">
        <w:rPr>
          <w:rFonts w:eastAsia="Times New Roman" w:cs="Times New Roman"/>
          <w:color w:val="000000"/>
          <w:sz w:val="16"/>
        </w:rPr>
        <w:t xml:space="preserve"> that is widely agreed upon as the acceptable limit. The </w:t>
      </w:r>
      <w:r w:rsidRPr="00F37868">
        <w:rPr>
          <w:rStyle w:val="StyleUnderline"/>
        </w:rPr>
        <w:t xml:space="preserve">scientists at the </w:t>
      </w:r>
      <w:r w:rsidRPr="00F37868">
        <w:rPr>
          <w:rStyle w:val="StyleUnderline"/>
          <w:highlight w:val="cyan"/>
        </w:rPr>
        <w:t>Intergovernmental Panel on Climate Change</w:t>
      </w:r>
      <w:r w:rsidRPr="00F37868">
        <w:rPr>
          <w:rFonts w:eastAsia="Times New Roman" w:cs="Times New Roman"/>
          <w:color w:val="000000"/>
          <w:sz w:val="16"/>
        </w:rPr>
        <w:t xml:space="preserve"> have </w:t>
      </w:r>
      <w:r w:rsidRPr="00F37868">
        <w:rPr>
          <w:rStyle w:val="StyleUnderline"/>
          <w:highlight w:val="cyan"/>
        </w:rPr>
        <w:t>made it clear</w:t>
      </w:r>
      <w:r w:rsidRPr="00F37868">
        <w:rPr>
          <w:rFonts w:eastAsia="Times New Roman" w:cs="Times New Roman"/>
          <w:color w:val="000000"/>
          <w:sz w:val="16"/>
        </w:rPr>
        <w:t xml:space="preserve"> </w:t>
      </w:r>
      <w:r w:rsidRPr="00F37868">
        <w:rPr>
          <w:rStyle w:val="Emphasis"/>
          <w:highlight w:val="cyan"/>
        </w:rPr>
        <w:t>that</w:t>
      </w:r>
      <w:r w:rsidRPr="00F37868">
        <w:rPr>
          <w:rFonts w:eastAsia="Times New Roman" w:cs="Times New Roman"/>
          <w:color w:val="000000"/>
          <w:sz w:val="16"/>
        </w:rPr>
        <w:t xml:space="preserve"> </w:t>
      </w:r>
      <w:r w:rsidRPr="00F37868">
        <w:rPr>
          <w:rStyle w:val="StyleUnderline"/>
          <w:highlight w:val="cyan"/>
        </w:rPr>
        <w:t>nuclear energy is essential</w:t>
      </w:r>
      <w:r w:rsidRPr="00F37868">
        <w:rPr>
          <w:rFonts w:eastAsia="Times New Roman" w:cs="Times New Roman"/>
          <w:color w:val="000000"/>
          <w:sz w:val="16"/>
        </w:rPr>
        <w:t xml:space="preserve">. </w:t>
      </w:r>
      <w:r w:rsidRPr="00F37868">
        <w:rPr>
          <w:rStyle w:val="StyleUnderline"/>
        </w:rPr>
        <w:t>In its latest report</w:t>
      </w:r>
      <w:r w:rsidRPr="00F37868">
        <w:rPr>
          <w:rFonts w:eastAsia="Times New Roman" w:cs="Times New Roman"/>
          <w:color w:val="000000"/>
          <w:sz w:val="16"/>
        </w:rPr>
        <w:t xml:space="preserve">, known as AR5, which was released last year, </w:t>
      </w:r>
      <w:r w:rsidRPr="00F37868">
        <w:rPr>
          <w:rStyle w:val="StyleUnderline"/>
        </w:rPr>
        <w:t>the IPCC declared</w:t>
      </w:r>
      <w:r w:rsidRPr="00F37868">
        <w:rPr>
          <w:rFonts w:eastAsia="Times New Roman" w:cs="Times New Roman"/>
          <w:color w:val="000000"/>
          <w:sz w:val="16"/>
        </w:rPr>
        <w:t xml:space="preserve"> that </w:t>
      </w:r>
      <w:r w:rsidRPr="00F37868">
        <w:rPr>
          <w:rStyle w:val="StyleUnderline"/>
        </w:rPr>
        <w:t xml:space="preserve">achieving </w:t>
      </w:r>
      <w:r w:rsidRPr="00F37868">
        <w:rPr>
          <w:rStyle w:val="StyleUnderline"/>
          <w:highlight w:val="cyan"/>
        </w:rPr>
        <w:t>deep cuts in greenhouse-gas emissions</w:t>
      </w:r>
      <w:r w:rsidRPr="00F37868">
        <w:rPr>
          <w:rFonts w:eastAsia="Times New Roman" w:cs="Times New Roman"/>
          <w:color w:val="000000"/>
          <w:sz w:val="16"/>
          <w:highlight w:val="cyan"/>
        </w:rPr>
        <w:t xml:space="preserve"> “</w:t>
      </w:r>
      <w:r w:rsidRPr="00F37868">
        <w:rPr>
          <w:rStyle w:val="StyleUnderline"/>
          <w:highlight w:val="cyan"/>
        </w:rPr>
        <w:t>will require</w:t>
      </w:r>
      <w:r w:rsidRPr="00F37868">
        <w:rPr>
          <w:rFonts w:eastAsia="Times New Roman" w:cs="Times New Roman"/>
          <w:color w:val="000000"/>
          <w:sz w:val="16"/>
        </w:rPr>
        <w:t xml:space="preserve"> more </w:t>
      </w:r>
      <w:r w:rsidRPr="00F37868">
        <w:rPr>
          <w:rStyle w:val="StyleUnderline"/>
          <w:highlight w:val="cyan"/>
        </w:rPr>
        <w:t>intensive use of</w:t>
      </w:r>
      <w:r w:rsidRPr="00F37868">
        <w:rPr>
          <w:rFonts w:eastAsia="Times New Roman" w:cs="Times New Roman"/>
          <w:color w:val="000000"/>
          <w:sz w:val="16"/>
        </w:rPr>
        <w:t xml:space="preserve"> low-GHG </w:t>
      </w:r>
      <w:r w:rsidRPr="00F37868">
        <w:rPr>
          <w:rStyle w:val="StyleUnderline"/>
        </w:rPr>
        <w:t>technologies such as</w:t>
      </w:r>
      <w:r w:rsidRPr="00F37868">
        <w:rPr>
          <w:rFonts w:eastAsia="Times New Roman" w:cs="Times New Roman"/>
          <w:color w:val="000000"/>
          <w:sz w:val="16"/>
        </w:rPr>
        <w:t xml:space="preserve"> renewables [and] </w:t>
      </w:r>
      <w:r w:rsidRPr="00F37868">
        <w:rPr>
          <w:rStyle w:val="StyleUnderline"/>
          <w:highlight w:val="cyan"/>
        </w:rPr>
        <w:t>nuclear energy</w:t>
      </w:r>
      <w:r w:rsidRPr="00F37868">
        <w:rPr>
          <w:rFonts w:eastAsia="Times New Roman" w:cs="Times New Roman"/>
          <w:color w:val="000000"/>
          <w:sz w:val="16"/>
        </w:rPr>
        <w:t xml:space="preserve">.” </w:t>
      </w:r>
      <w:r w:rsidRPr="00F37868">
        <w:rPr>
          <w:rStyle w:val="StyleUnderline"/>
        </w:rPr>
        <w:t>In 2013, four</w:t>
      </w:r>
      <w:r w:rsidRPr="00F37868">
        <w:rPr>
          <w:rFonts w:eastAsia="Times New Roman" w:cs="Times New Roman"/>
          <w:color w:val="000000"/>
          <w:sz w:val="16"/>
        </w:rPr>
        <w:t xml:space="preserve"> of the </w:t>
      </w:r>
      <w:r w:rsidRPr="00F37868">
        <w:rPr>
          <w:rFonts w:eastAsia="Times New Roman" w:cs="Times New Roman"/>
          <w:color w:val="000000"/>
          <w:sz w:val="16"/>
        </w:rPr>
        <w:lastRenderedPageBreak/>
        <w:t xml:space="preserve">world’s leading </w:t>
      </w:r>
      <w:r w:rsidRPr="00F37868">
        <w:rPr>
          <w:rStyle w:val="StyleUnderline"/>
        </w:rPr>
        <w:t>climate scientists issued an open letter that</w:t>
      </w:r>
      <w:r w:rsidRPr="00F37868">
        <w:rPr>
          <w:rFonts w:eastAsia="Times New Roman" w:cs="Times New Roman"/>
          <w:color w:val="000000"/>
          <w:sz w:val="16"/>
        </w:rPr>
        <w:t xml:space="preserve"> was clearly aimed at anti-nuclear groups like Greenpeace and Sierra Club. They </w:t>
      </w:r>
      <w:r w:rsidRPr="00F37868">
        <w:rPr>
          <w:rStyle w:val="StyleUnderline"/>
        </w:rPr>
        <w:t>said</w:t>
      </w:r>
      <w:r w:rsidRPr="00F37868">
        <w:rPr>
          <w:rFonts w:eastAsia="Times New Roman" w:cs="Times New Roman"/>
          <w:color w:val="000000"/>
          <w:sz w:val="16"/>
        </w:rPr>
        <w:t xml:space="preserve"> that </w:t>
      </w:r>
      <w:r w:rsidRPr="00F37868">
        <w:rPr>
          <w:rStyle w:val="StyleUnderline"/>
          <w:highlight w:val="cyan"/>
        </w:rPr>
        <w:t>renewable energy sources like wind and solar “cannot scale up fast enough to deliver</w:t>
      </w:r>
      <w:r w:rsidRPr="00F37868">
        <w:rPr>
          <w:rFonts w:eastAsia="Times New Roman" w:cs="Times New Roman"/>
          <w:color w:val="000000"/>
          <w:sz w:val="16"/>
        </w:rPr>
        <w:t xml:space="preserve"> cheap and </w:t>
      </w:r>
      <w:r w:rsidRPr="00F37868">
        <w:rPr>
          <w:rStyle w:val="StyleUnderline"/>
        </w:rPr>
        <w:t>reliable power at the scale the global economy requires</w:t>
      </w:r>
      <w:r w:rsidRPr="00F37868">
        <w:rPr>
          <w:rFonts w:eastAsia="Times New Roman" w:cs="Times New Roman"/>
          <w:color w:val="000000"/>
          <w:sz w:val="16"/>
        </w:rPr>
        <w:t xml:space="preserve">.” The authors — former NASA climatologist James Hansen, Kerry Emanuel of MIT, Tom </w:t>
      </w:r>
      <w:proofErr w:type="spellStart"/>
      <w:r w:rsidRPr="00F37868">
        <w:rPr>
          <w:rFonts w:eastAsia="Times New Roman" w:cs="Times New Roman"/>
          <w:color w:val="000000"/>
          <w:sz w:val="16"/>
        </w:rPr>
        <w:t>Wigley</w:t>
      </w:r>
      <w:proofErr w:type="spellEnd"/>
      <w:r w:rsidRPr="00F37868">
        <w:rPr>
          <w:rFonts w:eastAsia="Times New Roman" w:cs="Times New Roman"/>
          <w:color w:val="000000"/>
          <w:sz w:val="16"/>
        </w:rPr>
        <w:t xml:space="preserve"> of the University of Adelaide in Australia, and Ken </w:t>
      </w:r>
      <w:proofErr w:type="spellStart"/>
      <w:r w:rsidRPr="00F37868">
        <w:rPr>
          <w:rFonts w:eastAsia="Times New Roman" w:cs="Times New Roman"/>
          <w:color w:val="000000"/>
          <w:sz w:val="16"/>
        </w:rPr>
        <w:t>Caldeira</w:t>
      </w:r>
      <w:proofErr w:type="spellEnd"/>
      <w:r w:rsidRPr="00F37868">
        <w:rPr>
          <w:rFonts w:eastAsia="Times New Roman" w:cs="Times New Roman"/>
          <w:color w:val="000000"/>
          <w:sz w:val="16"/>
        </w:rPr>
        <w:t xml:space="preserve"> of the Carnegie Institution — wrote an open </w:t>
      </w:r>
      <w:proofErr w:type="gramStart"/>
      <w:r w:rsidRPr="00F37868">
        <w:rPr>
          <w:rFonts w:eastAsia="Times New Roman" w:cs="Times New Roman"/>
          <w:color w:val="000000"/>
          <w:sz w:val="16"/>
        </w:rPr>
        <w:t>letter  that</w:t>
      </w:r>
      <w:proofErr w:type="gramEnd"/>
      <w:r w:rsidRPr="00F37868">
        <w:rPr>
          <w:rFonts w:eastAsia="Times New Roman" w:cs="Times New Roman"/>
          <w:color w:val="000000"/>
          <w:sz w:val="16"/>
        </w:rPr>
        <w:t xml:space="preserve"> “</w:t>
      </w:r>
      <w:r w:rsidRPr="00F37868">
        <w:rPr>
          <w:rStyle w:val="StyleUnderline"/>
        </w:rPr>
        <w:t>continued opposition to nuclear power threatens humanity’s ability to avoid dangerous climate change</w:t>
      </w:r>
      <w:r w:rsidRPr="00F37868">
        <w:rPr>
          <w:rFonts w:eastAsia="Times New Roman" w:cs="Times New Roman"/>
          <w:color w:val="000000"/>
          <w:sz w:val="16"/>
        </w:rPr>
        <w:t>.” They continued: “</w:t>
      </w:r>
      <w:r w:rsidRPr="00F37868">
        <w:rPr>
          <w:rStyle w:val="StyleUnderline"/>
        </w:rPr>
        <w:t>There is no credible path to climate stabilization that does not include a</w:t>
      </w:r>
      <w:r w:rsidRPr="00F37868">
        <w:rPr>
          <w:rFonts w:eastAsia="Times New Roman" w:cs="Times New Roman"/>
          <w:color w:val="000000"/>
          <w:sz w:val="16"/>
        </w:rPr>
        <w:t xml:space="preserve"> substantial </w:t>
      </w:r>
      <w:r w:rsidRPr="00F37868">
        <w:rPr>
          <w:rStyle w:val="StyleUnderline"/>
        </w:rPr>
        <w:t>role for nuclear power</w:t>
      </w:r>
      <w:r w:rsidRPr="00F37868">
        <w:rPr>
          <w:rFonts w:eastAsia="Times New Roman" w:cs="Times New Roman"/>
          <w:color w:val="000000"/>
          <w:sz w:val="16"/>
        </w:rPr>
        <w:t>.” They concluded by saying that if environmental activists have “real concern about risks from climate change,” they should begin “calling for the development and deployment of advanced nuclear energy.”</w:t>
      </w:r>
    </w:p>
    <w:p w14:paraId="67450874" w14:textId="77777777" w:rsidR="0080389C" w:rsidRPr="00F37868" w:rsidRDefault="0080389C" w:rsidP="0080389C">
      <w:pPr>
        <w:spacing w:after="240"/>
        <w:rPr>
          <w:rFonts w:eastAsia="Times New Roman" w:cs="Times New Roman"/>
          <w:sz w:val="20"/>
          <w:szCs w:val="20"/>
        </w:rPr>
      </w:pPr>
    </w:p>
    <w:p w14:paraId="5E6237D6" w14:textId="77777777" w:rsidR="0080389C" w:rsidRPr="00F37868" w:rsidRDefault="0080389C" w:rsidP="0080389C">
      <w:pPr>
        <w:jc w:val="both"/>
        <w:rPr>
          <w:rFonts w:cs="Times New Roman"/>
        </w:rPr>
      </w:pPr>
      <w:r w:rsidRPr="00F37868">
        <w:rPr>
          <w:rFonts w:cs="Times New Roman"/>
          <w:color w:val="000000"/>
        </w:rPr>
        <w:t>This is competitive because:</w:t>
      </w:r>
    </w:p>
    <w:p w14:paraId="7904E395" w14:textId="77777777" w:rsidR="0080389C" w:rsidRPr="00F37868" w:rsidRDefault="0080389C" w:rsidP="0080389C">
      <w:pPr>
        <w:rPr>
          <w:rFonts w:eastAsia="Times New Roman" w:cs="Times New Roman"/>
        </w:rPr>
      </w:pPr>
    </w:p>
    <w:p w14:paraId="4B9BB8F9" w14:textId="77777777" w:rsidR="0080389C" w:rsidRPr="00F37868" w:rsidRDefault="0080389C" w:rsidP="0080389C">
      <w:pPr>
        <w:numPr>
          <w:ilvl w:val="0"/>
          <w:numId w:val="12"/>
        </w:numPr>
        <w:jc w:val="both"/>
        <w:textAlignment w:val="baseline"/>
        <w:rPr>
          <w:rFonts w:cs="Times New Roman"/>
          <w:color w:val="000000"/>
        </w:rPr>
      </w:pPr>
      <w:r w:rsidRPr="00F37868">
        <w:rPr>
          <w:rFonts w:cs="Times New Roman"/>
          <w:color w:val="000000"/>
        </w:rPr>
        <w:t>It is being implemented by an international non governmental group</w:t>
      </w:r>
    </w:p>
    <w:p w14:paraId="30140D63" w14:textId="77777777" w:rsidR="0080389C" w:rsidRPr="00F37868" w:rsidRDefault="0080389C" w:rsidP="0080389C">
      <w:pPr>
        <w:numPr>
          <w:ilvl w:val="0"/>
          <w:numId w:val="12"/>
        </w:numPr>
        <w:jc w:val="both"/>
        <w:textAlignment w:val="baseline"/>
        <w:rPr>
          <w:rFonts w:cs="Times New Roman"/>
          <w:color w:val="000000"/>
        </w:rPr>
      </w:pPr>
      <w:r w:rsidRPr="00F37868">
        <w:rPr>
          <w:rFonts w:cs="Times New Roman"/>
          <w:color w:val="000000"/>
        </w:rPr>
        <w:t>It is about implementing uranium mining regulations, not prohibiting nuclear power production</w:t>
      </w:r>
    </w:p>
    <w:p w14:paraId="0C525C25" w14:textId="77777777" w:rsidR="0080389C" w:rsidRPr="00F37868" w:rsidRDefault="0080389C" w:rsidP="0080389C">
      <w:pPr>
        <w:numPr>
          <w:ilvl w:val="0"/>
          <w:numId w:val="12"/>
        </w:numPr>
        <w:jc w:val="both"/>
        <w:textAlignment w:val="baseline"/>
        <w:rPr>
          <w:rFonts w:cs="Times New Roman"/>
          <w:color w:val="000000"/>
        </w:rPr>
      </w:pPr>
      <w:r w:rsidRPr="00F37868">
        <w:rPr>
          <w:rFonts w:cs="Times New Roman"/>
          <w:color w:val="000000"/>
        </w:rPr>
        <w:t>Governmental judiciary is not capable, procedural oversight is necessary</w:t>
      </w:r>
    </w:p>
    <w:p w14:paraId="4EA5AE5D" w14:textId="77777777" w:rsidR="0080389C" w:rsidRPr="00F37868" w:rsidRDefault="0080389C" w:rsidP="0080389C">
      <w:pPr>
        <w:jc w:val="both"/>
        <w:rPr>
          <w:rFonts w:cs="Times New Roman"/>
          <w:sz w:val="16"/>
        </w:rPr>
      </w:pPr>
      <w:proofErr w:type="spellStart"/>
      <w:r w:rsidRPr="00F37868">
        <w:rPr>
          <w:rStyle w:val="Emphasis"/>
        </w:rPr>
        <w:t>Yellin</w:t>
      </w:r>
      <w:proofErr w:type="spellEnd"/>
      <w:r w:rsidRPr="00F37868">
        <w:rPr>
          <w:rFonts w:cs="Arial"/>
          <w:color w:val="1A1A1A"/>
          <w:sz w:val="16"/>
        </w:rPr>
        <w:t xml:space="preserve">, Joel. "High Technology and the Courts: Nuclear Power and the Need for Institutional Reform." </w:t>
      </w:r>
      <w:r w:rsidRPr="00F37868">
        <w:rPr>
          <w:rFonts w:cs="Arial"/>
          <w:i/>
          <w:iCs/>
          <w:color w:val="1A1A1A"/>
          <w:sz w:val="16"/>
        </w:rPr>
        <w:t>Harvard Law Review</w:t>
      </w:r>
      <w:r w:rsidRPr="00F37868">
        <w:rPr>
          <w:rFonts w:cs="Arial"/>
          <w:color w:val="1A1A1A"/>
          <w:sz w:val="16"/>
        </w:rPr>
        <w:t xml:space="preserve"> 94.3 (1981): 489-560. Web.</w:t>
      </w:r>
    </w:p>
    <w:p w14:paraId="451F0518" w14:textId="77777777" w:rsidR="0080389C" w:rsidRPr="00F37868" w:rsidRDefault="0080389C" w:rsidP="0080389C">
      <w:pPr>
        <w:jc w:val="both"/>
        <w:rPr>
          <w:rFonts w:cs="Times New Roman"/>
          <w:sz w:val="16"/>
        </w:rPr>
      </w:pPr>
      <w:r w:rsidRPr="00F37868">
        <w:rPr>
          <w:rFonts w:cs="Times New Roman"/>
          <w:color w:val="000000"/>
          <w:sz w:val="16"/>
        </w:rPr>
        <w:t xml:space="preserve">Moreover, the </w:t>
      </w:r>
      <w:r w:rsidRPr="00F37868">
        <w:rPr>
          <w:rStyle w:val="Emphasis"/>
        </w:rPr>
        <w:t>nuclear power</w:t>
      </w:r>
      <w:r w:rsidRPr="00F37868">
        <w:rPr>
          <w:rFonts w:cs="Times New Roman"/>
          <w:color w:val="000000"/>
          <w:sz w:val="16"/>
        </w:rPr>
        <w:t xml:space="preserve"> cases demonstrate that </w:t>
      </w:r>
      <w:r w:rsidRPr="00F37868">
        <w:rPr>
          <w:rStyle w:val="Emphasis"/>
        </w:rPr>
        <w:t>[requires] substantive oversight</w:t>
      </w:r>
      <w:r w:rsidRPr="00F37868">
        <w:rPr>
          <w:rFonts w:cs="Times New Roman"/>
          <w:color w:val="000000"/>
          <w:sz w:val="16"/>
        </w:rPr>
        <w:t xml:space="preserve"> of complex </w:t>
      </w:r>
      <w:r w:rsidRPr="00F37868">
        <w:rPr>
          <w:rStyle w:val="Emphasis"/>
        </w:rPr>
        <w:t>[and] environmental decisions requires a level of technological sophistication not presently within the capacity of the judiciary.</w:t>
      </w:r>
      <w:r w:rsidRPr="00F37868">
        <w:rPr>
          <w:rFonts w:cs="Times New Roman"/>
          <w:color w:val="000000"/>
          <w:sz w:val="16"/>
        </w:rPr>
        <w:t xml:space="preserve"> </w:t>
      </w:r>
      <w:r w:rsidRPr="00F37868">
        <w:rPr>
          <w:rStyle w:val="Emphasis"/>
        </w:rPr>
        <w:t>The alternative</w:t>
      </w:r>
      <w:r w:rsidRPr="00F37868">
        <w:rPr>
          <w:rFonts w:cs="Times New Roman"/>
          <w:color w:val="000000"/>
          <w:sz w:val="16"/>
        </w:rPr>
        <w:t xml:space="preserve">, purely </w:t>
      </w:r>
      <w:r w:rsidRPr="00F37868">
        <w:rPr>
          <w:rStyle w:val="Emphasis"/>
        </w:rPr>
        <w:t>[is] procedural oversight</w:t>
      </w:r>
      <w:r w:rsidRPr="00F37868">
        <w:rPr>
          <w:rFonts w:cs="Times New Roman"/>
          <w:color w:val="000000"/>
          <w:sz w:val="16"/>
        </w:rPr>
        <w:t xml:space="preserve"> of the kind suggested by Judge Bazelon383 and widely practiced by the courts of appeals</w:t>
      </w:r>
      <w:proofErr w:type="gramStart"/>
      <w:r w:rsidRPr="00F37868">
        <w:rPr>
          <w:rFonts w:cs="Times New Roman"/>
          <w:color w:val="000000"/>
          <w:sz w:val="16"/>
        </w:rPr>
        <w:t>,384</w:t>
      </w:r>
      <w:proofErr w:type="gramEnd"/>
      <w:r w:rsidRPr="00F37868">
        <w:rPr>
          <w:rFonts w:cs="Times New Roman"/>
          <w:color w:val="000000"/>
          <w:sz w:val="16"/>
        </w:rPr>
        <w:t xml:space="preserve"> inevitably gives agencies the incentive to move the focus of decision ever deeper into the technological and scientific realm in which their discretion is largely unquestioned,385 vitiating the usefulness of external oversight. Procedural techniques simply cannot directly influence the internal agency reasoning that is central to complex environmental decisionmaking.386 </w:t>
      </w:r>
      <w:proofErr w:type="gramStart"/>
      <w:r w:rsidRPr="00F37868">
        <w:rPr>
          <w:rFonts w:cs="Times New Roman"/>
          <w:color w:val="000000"/>
          <w:sz w:val="16"/>
        </w:rPr>
        <w:t>Rather</w:t>
      </w:r>
      <w:proofErr w:type="gramEnd"/>
      <w:r w:rsidRPr="00F37868">
        <w:rPr>
          <w:rFonts w:cs="Times New Roman"/>
          <w:color w:val="000000"/>
          <w:sz w:val="16"/>
        </w:rPr>
        <w:t xml:space="preserve">, their role is to illuminate the issues for the courts, Congress, the Executive, and the public. I do not believe, however, that the possibilities for judicial review as a framework for meaningful oversight are barren. The intellectual traditions and political independence of the courts are virtues too valuable to ignore. And if meaningful oversight is to exist at all, the nuclear power cases suggest hybrid scientific and legal review is needed.387 </w:t>
      </w:r>
      <w:proofErr w:type="gramStart"/>
      <w:r w:rsidRPr="00F37868">
        <w:rPr>
          <w:rFonts w:cs="Times New Roman"/>
          <w:color w:val="000000"/>
          <w:sz w:val="16"/>
        </w:rPr>
        <w:t>That</w:t>
      </w:r>
      <w:proofErr w:type="gramEnd"/>
      <w:r w:rsidRPr="00F37868">
        <w:rPr>
          <w:rFonts w:cs="Times New Roman"/>
          <w:color w:val="000000"/>
          <w:sz w:val="16"/>
        </w:rPr>
        <w:t xml:space="preserve"> need may</w:t>
      </w:r>
    </w:p>
    <w:p w14:paraId="6C37E90D" w14:textId="2FA97443" w:rsidR="0080389C" w:rsidRDefault="0015436E" w:rsidP="0015436E">
      <w:pPr>
        <w:pStyle w:val="Heading2"/>
      </w:pPr>
      <w:r>
        <w:lastRenderedPageBreak/>
        <w:t>IFNEC CP</w:t>
      </w:r>
    </w:p>
    <w:p w14:paraId="4C43F594" w14:textId="5808BC32" w:rsidR="0015436E" w:rsidRPr="0015436E" w:rsidRDefault="0015436E" w:rsidP="0015436E">
      <w:pPr>
        <w:pStyle w:val="Heading3"/>
      </w:pPr>
      <w:r>
        <w:lastRenderedPageBreak/>
        <w:t>1NC – Generic</w:t>
      </w:r>
    </w:p>
    <w:p w14:paraId="258B79D8" w14:textId="7421D88E" w:rsidR="0015436E" w:rsidRPr="000A0755" w:rsidRDefault="0015436E" w:rsidP="0015436E">
      <w:pPr>
        <w:pStyle w:val="Heading4"/>
      </w:pPr>
      <w:r>
        <w:t>Text: Countries already or considering developing nuclear power should join the International Framework for Nuclear Energy Cooperation.</w:t>
      </w:r>
    </w:p>
    <w:p w14:paraId="72CE0871" w14:textId="77777777" w:rsidR="0015436E" w:rsidRPr="001D2B2A" w:rsidRDefault="0015436E" w:rsidP="0015436E">
      <w:pPr>
        <w:pStyle w:val="Heading4"/>
      </w:pPr>
      <w:r>
        <w:t xml:space="preserve">It creates networks for nuclear power without having to establish domestic facilities, educates countries on the safe and proper use of nuclear power—solves </w:t>
      </w:r>
      <w:proofErr w:type="spellStart"/>
      <w:r>
        <w:t>prolif</w:t>
      </w:r>
      <w:proofErr w:type="spellEnd"/>
      <w:r>
        <w:t xml:space="preserve"> and warming.</w:t>
      </w:r>
    </w:p>
    <w:p w14:paraId="6526C0FF" w14:textId="77777777" w:rsidR="0015436E" w:rsidRPr="00CD74A2" w:rsidRDefault="0015436E" w:rsidP="0015436E">
      <w:pPr>
        <w:rPr>
          <w:rStyle w:val="Style13ptBold"/>
          <w:b w:val="0"/>
        </w:rPr>
      </w:pPr>
      <w:r>
        <w:rPr>
          <w:rStyle w:val="Style13ptBold"/>
        </w:rPr>
        <w:t>WNA 15</w:t>
      </w:r>
      <w:r w:rsidRPr="00CD74A2">
        <w:rPr>
          <w:rStyle w:val="Style13ptBold"/>
          <w:sz w:val="16"/>
          <w:szCs w:val="16"/>
        </w:rPr>
        <w:t xml:space="preserve"> </w:t>
      </w:r>
      <w:r w:rsidRPr="00CD74A2">
        <w:rPr>
          <w:rStyle w:val="Style13ptBold"/>
          <w:b w:val="0"/>
          <w:sz w:val="16"/>
          <w:szCs w:val="16"/>
        </w:rPr>
        <w:t xml:space="preserve">[World Nuclear Association; Information on nuclear energy and the nuclear fuel cycle; August 2015; “International Framework for Nuclear Energy Cooperation”; </w:t>
      </w:r>
      <w:hyperlink r:id="rId18" w:history="1">
        <w:r w:rsidRPr="00CD74A2">
          <w:rPr>
            <w:rStyle w:val="Hyperlink"/>
            <w:sz w:val="16"/>
            <w:szCs w:val="16"/>
          </w:rPr>
          <w:t>http://www.world-nuclear.org/information-library/current-and-future-generation/international-framework-for-nuclear-energy-coopera.aspx</w:t>
        </w:r>
      </w:hyperlink>
      <w:r w:rsidRPr="00CD74A2">
        <w:rPr>
          <w:rStyle w:val="Style13ptBold"/>
          <w:b w:val="0"/>
          <w:sz w:val="16"/>
          <w:szCs w:val="16"/>
        </w:rPr>
        <w:t>; JLB (8/8/2016)]</w:t>
      </w:r>
    </w:p>
    <w:p w14:paraId="5D464DA5" w14:textId="517DBD9D" w:rsidR="0015436E" w:rsidRPr="0015436E" w:rsidRDefault="0015436E" w:rsidP="0015436E">
      <w:pPr>
        <w:rPr>
          <w:sz w:val="12"/>
        </w:rPr>
      </w:pPr>
      <w:r w:rsidRPr="00CD74A2">
        <w:rPr>
          <w:sz w:val="12"/>
        </w:rPr>
        <w:t>The International Framework for Nuclear Energy Cooperation (</w:t>
      </w:r>
      <w:r w:rsidRPr="00CE7F06">
        <w:rPr>
          <w:b/>
          <w:highlight w:val="green"/>
          <w:u w:val="single"/>
        </w:rPr>
        <w:t>IFNEC</w:t>
      </w:r>
      <w:r w:rsidRPr="00CD74A2">
        <w:rPr>
          <w:sz w:val="12"/>
        </w:rPr>
        <w:t xml:space="preserve">), formerly the Global Nuclear Energy Partnership (GNEP), </w:t>
      </w:r>
      <w:r w:rsidRPr="00CE7F06">
        <w:rPr>
          <w:b/>
          <w:highlight w:val="green"/>
          <w:u w:val="single"/>
        </w:rPr>
        <w:t>aims to accelerate the development and deployment of</w:t>
      </w:r>
      <w:r w:rsidRPr="000A0755">
        <w:rPr>
          <w:b/>
          <w:sz w:val="12"/>
        </w:rPr>
        <w:t xml:space="preserve"> </w:t>
      </w:r>
      <w:r w:rsidRPr="00CD74A2">
        <w:rPr>
          <w:sz w:val="12"/>
        </w:rPr>
        <w:t xml:space="preserve">advanced </w:t>
      </w:r>
      <w:r w:rsidRPr="00CE7F06">
        <w:rPr>
          <w:b/>
          <w:highlight w:val="green"/>
          <w:u w:val="single"/>
        </w:rPr>
        <w:t>nuclear</w:t>
      </w:r>
      <w:r w:rsidRPr="000A0755">
        <w:rPr>
          <w:b/>
          <w:u w:val="single"/>
        </w:rPr>
        <w:t xml:space="preserve"> </w:t>
      </w:r>
      <w:r w:rsidRPr="00CD74A2">
        <w:rPr>
          <w:sz w:val="12"/>
        </w:rPr>
        <w:t xml:space="preserve">fuel cycle </w:t>
      </w:r>
      <w:r w:rsidRPr="00CE7F06">
        <w:rPr>
          <w:b/>
          <w:highlight w:val="green"/>
          <w:u w:val="single"/>
        </w:rPr>
        <w:t>tech</w:t>
      </w:r>
      <w:r w:rsidRPr="00CD74A2">
        <w:rPr>
          <w:sz w:val="12"/>
        </w:rPr>
        <w:t xml:space="preserve">nologies </w:t>
      </w:r>
      <w:r w:rsidRPr="00CE7F06">
        <w:rPr>
          <w:b/>
          <w:highlight w:val="green"/>
          <w:u w:val="single"/>
        </w:rPr>
        <w:t>while</w:t>
      </w:r>
      <w:r w:rsidRPr="000A0755">
        <w:rPr>
          <w:b/>
          <w:u w:val="single"/>
        </w:rPr>
        <w:t xml:space="preserve"> </w:t>
      </w:r>
      <w:r w:rsidRPr="00CE7F06">
        <w:rPr>
          <w:b/>
          <w:highlight w:val="green"/>
          <w:u w:val="single"/>
        </w:rPr>
        <w:t>providing</w:t>
      </w:r>
      <w:r w:rsidRPr="000A0755">
        <w:rPr>
          <w:b/>
          <w:sz w:val="12"/>
        </w:rPr>
        <w:t xml:space="preserve"> </w:t>
      </w:r>
      <w:r w:rsidRPr="00CD74A2">
        <w:rPr>
          <w:sz w:val="12"/>
        </w:rPr>
        <w:t xml:space="preserve">greater </w:t>
      </w:r>
      <w:r w:rsidRPr="00CE7F06">
        <w:rPr>
          <w:b/>
          <w:highlight w:val="green"/>
          <w:u w:val="single"/>
        </w:rPr>
        <w:t>disincentives to the proliferation of nuclear weapons.</w:t>
      </w:r>
      <w:r w:rsidRPr="000A0755">
        <w:rPr>
          <w:b/>
          <w:sz w:val="12"/>
        </w:rPr>
        <w:t xml:space="preserve"> </w:t>
      </w:r>
      <w:r w:rsidRPr="00CD74A2">
        <w:rPr>
          <w:sz w:val="12"/>
        </w:rPr>
        <w:t xml:space="preserve">GNEP was initiated by the USA early in 2006, but picked up on concerns and proposals from the International Atomic Energy Agency (IAEA) and Russia. The vision was for a global network of nuclear fuel cycle facilities all under IAEA control or at least supervision. Domestically in the USA, the Global Nuclear Energy Partnership (GNEP) was based on the Advanced Fuel Cycle Initiative (AFCI), and while GNEP faltered with the advent of the Barack Obama administration in Washington from 2008, the AFCI was being funded at higher levels than before for R&amp;D "on proliferation-resistant fuel cycles and waste reduction strategies." Two significant new elements in the strategy were new reprocessing </w:t>
      </w:r>
      <w:proofErr w:type="gramStart"/>
      <w:r w:rsidRPr="00CD74A2">
        <w:rPr>
          <w:sz w:val="12"/>
        </w:rPr>
        <w:t>technologies which</w:t>
      </w:r>
      <w:proofErr w:type="gramEnd"/>
      <w:r w:rsidRPr="00CD74A2">
        <w:rPr>
          <w:sz w:val="12"/>
        </w:rPr>
        <w:t xml:space="preserve"> separate all transuranic elements together (and not plutonium on its own), and advanced burner (fast) reactors to consume the result of this while generating power. However, this then disappeared from the US Department of Energy (DOE) budget. GNEP was set up as both a research and technology development initiative and an international policy initiative. </w:t>
      </w:r>
      <w:r w:rsidRPr="00CE7F06">
        <w:rPr>
          <w:b/>
          <w:highlight w:val="green"/>
          <w:u w:val="single"/>
        </w:rPr>
        <w:t>It addresses the questions of</w:t>
      </w:r>
      <w:r w:rsidRPr="000A0755">
        <w:rPr>
          <w:b/>
          <w:u w:val="single"/>
        </w:rPr>
        <w:t xml:space="preserve"> </w:t>
      </w:r>
      <w:r w:rsidRPr="00CE7F06">
        <w:rPr>
          <w:b/>
          <w:highlight w:val="green"/>
          <w:u w:val="single"/>
        </w:rPr>
        <w:t>how to use sensitive tech</w:t>
      </w:r>
      <w:r w:rsidRPr="00CD74A2">
        <w:rPr>
          <w:sz w:val="12"/>
        </w:rPr>
        <w:t xml:space="preserve">nologies </w:t>
      </w:r>
      <w:r w:rsidRPr="00CE7F06">
        <w:rPr>
          <w:b/>
          <w:highlight w:val="green"/>
          <w:u w:val="single"/>
        </w:rPr>
        <w:t>responsibly in a way that protects global security,</w:t>
      </w:r>
      <w:r w:rsidRPr="000A0755">
        <w:rPr>
          <w:b/>
          <w:sz w:val="12"/>
        </w:rPr>
        <w:t xml:space="preserve"> </w:t>
      </w:r>
      <w:r w:rsidRPr="000A0755">
        <w:rPr>
          <w:u w:val="single"/>
        </w:rPr>
        <w:t>and</w:t>
      </w:r>
      <w:r w:rsidRPr="00CD74A2">
        <w:rPr>
          <w:sz w:val="12"/>
        </w:rPr>
        <w:t xml:space="preserve"> also </w:t>
      </w:r>
      <w:r w:rsidRPr="000A0755">
        <w:rPr>
          <w:u w:val="single"/>
        </w:rPr>
        <w:t>how to manage and recycle wastes more effectively and securely.</w:t>
      </w:r>
      <w:r w:rsidRPr="000A0755">
        <w:rPr>
          <w:sz w:val="12"/>
        </w:rPr>
        <w:t xml:space="preserve"> </w:t>
      </w:r>
      <w:r w:rsidRPr="00CD74A2">
        <w:rPr>
          <w:sz w:val="12"/>
        </w:rPr>
        <w:t xml:space="preserve">The USA had a policy in place since </w:t>
      </w:r>
      <w:proofErr w:type="gramStart"/>
      <w:r w:rsidRPr="00CD74A2">
        <w:rPr>
          <w:sz w:val="12"/>
        </w:rPr>
        <w:t>1977 which ruled out reprocessing</w:t>
      </w:r>
      <w:proofErr w:type="gramEnd"/>
      <w:r w:rsidRPr="00CD74A2">
        <w:rPr>
          <w:sz w:val="12"/>
        </w:rPr>
        <w:t xml:space="preserve"> used fuel, on non-proliferation grounds. Under GNEP/IFNEC, reprocessing is to be a means of avoiding proliferation, as well as addressing problems concerning high-level wastes. Accordingly, the DOE briefly set out to develop advanced fuel cycle technologies on a commercial scale. </w:t>
      </w:r>
      <w:r w:rsidRPr="00CD74A2">
        <w:rPr>
          <w:u w:val="single"/>
        </w:rPr>
        <w:t xml:space="preserve">As more countries consider nuclear power, </w:t>
      </w:r>
      <w:r w:rsidRPr="00CE7F06">
        <w:rPr>
          <w:b/>
          <w:highlight w:val="green"/>
          <w:u w:val="single"/>
        </w:rPr>
        <w:t>it is important that they develop the infrastructure capabilities necessary</w:t>
      </w:r>
      <w:r w:rsidRPr="00CD74A2">
        <w:rPr>
          <w:u w:val="single"/>
        </w:rPr>
        <w:t xml:space="preserve"> for such an undertaking.</w:t>
      </w:r>
      <w:r w:rsidRPr="00CD74A2">
        <w:rPr>
          <w:sz w:val="12"/>
        </w:rPr>
        <w:t xml:space="preserve"> </w:t>
      </w:r>
      <w:proofErr w:type="gramStart"/>
      <w:r w:rsidRPr="00CD74A2">
        <w:rPr>
          <w:sz w:val="12"/>
        </w:rPr>
        <w:t xml:space="preserve">Forum (GIF) and the Multinational Design Evaluation </w:t>
      </w:r>
      <w:proofErr w:type="spellStart"/>
      <w:r w:rsidRPr="00CD74A2">
        <w:rPr>
          <w:sz w:val="12"/>
        </w:rPr>
        <w:t>Programme</w:t>
      </w:r>
      <w:proofErr w:type="spellEnd"/>
      <w:r w:rsidRPr="00CD74A2">
        <w:rPr>
          <w:sz w:val="12"/>
        </w:rPr>
        <w:t xml:space="preserve"> (MDEP).</w:t>
      </w:r>
      <w:proofErr w:type="gramEnd"/>
    </w:p>
    <w:sectPr w:rsidR="0015436E" w:rsidRPr="0015436E"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F65D8" w14:textId="77777777" w:rsidR="00F0722F" w:rsidRDefault="00F0722F" w:rsidP="00831714">
      <w:r>
        <w:separator/>
      </w:r>
    </w:p>
  </w:endnote>
  <w:endnote w:type="continuationSeparator" w:id="0">
    <w:p w14:paraId="7FC18BAC" w14:textId="77777777" w:rsidR="00F0722F" w:rsidRDefault="00F0722F" w:rsidP="0083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Papyrus Condensed">
    <w:panose1 w:val="020B0602040200020303"/>
    <w:charset w:val="00"/>
    <w:family w:val="auto"/>
    <w:pitch w:val="variable"/>
    <w:sig w:usb0="A000007F" w:usb1="4000205B" w:usb2="00000000" w:usb3="00000000" w:csb0="00000193"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0207A" w14:textId="77777777" w:rsidR="00F0722F" w:rsidRDefault="00F0722F" w:rsidP="00831714">
      <w:r>
        <w:separator/>
      </w:r>
    </w:p>
  </w:footnote>
  <w:footnote w:type="continuationSeparator" w:id="0">
    <w:p w14:paraId="20688A6F" w14:textId="77777777" w:rsidR="00F0722F" w:rsidRDefault="00F0722F" w:rsidP="0083171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7D2662AF"/>
    <w:multiLevelType w:val="multilevel"/>
    <w:tmpl w:val="609E1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RibbonPointer" w:val="178964728"/>
    <w:docVar w:name="VerbatimMac" w:val="True"/>
    <w:docVar w:name="VerbatimVersion" w:val="5.0"/>
  </w:docVars>
  <w:rsids>
    <w:rsidRoot w:val="00E67C2B"/>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785F"/>
    <w:rsid w:val="00090CBE"/>
    <w:rsid w:val="000A2D8A"/>
    <w:rsid w:val="000D26A6"/>
    <w:rsid w:val="000D2B90"/>
    <w:rsid w:val="000D6ED8"/>
    <w:rsid w:val="000D717B"/>
    <w:rsid w:val="000F41CD"/>
    <w:rsid w:val="00100B28"/>
    <w:rsid w:val="00117316"/>
    <w:rsid w:val="001209B4"/>
    <w:rsid w:val="00120A02"/>
    <w:rsid w:val="0012217E"/>
    <w:rsid w:val="0015436E"/>
    <w:rsid w:val="00155ABC"/>
    <w:rsid w:val="00160E89"/>
    <w:rsid w:val="001761FC"/>
    <w:rsid w:val="00182655"/>
    <w:rsid w:val="001840F2"/>
    <w:rsid w:val="00185134"/>
    <w:rsid w:val="001856C6"/>
    <w:rsid w:val="00191B5F"/>
    <w:rsid w:val="00192487"/>
    <w:rsid w:val="0019668D"/>
    <w:rsid w:val="001A25FD"/>
    <w:rsid w:val="001A344B"/>
    <w:rsid w:val="001A492D"/>
    <w:rsid w:val="001A5371"/>
    <w:rsid w:val="001A72C7"/>
    <w:rsid w:val="001B6759"/>
    <w:rsid w:val="001B73E3"/>
    <w:rsid w:val="001C316D"/>
    <w:rsid w:val="001D1A0D"/>
    <w:rsid w:val="001D36BF"/>
    <w:rsid w:val="001D4C28"/>
    <w:rsid w:val="001E0B1F"/>
    <w:rsid w:val="001E1E0B"/>
    <w:rsid w:val="001F1173"/>
    <w:rsid w:val="002005A8"/>
    <w:rsid w:val="002031E9"/>
    <w:rsid w:val="00203DD8"/>
    <w:rsid w:val="00204E1D"/>
    <w:rsid w:val="002059BD"/>
    <w:rsid w:val="00210FAF"/>
    <w:rsid w:val="002168F2"/>
    <w:rsid w:val="00217786"/>
    <w:rsid w:val="002222CE"/>
    <w:rsid w:val="0022589F"/>
    <w:rsid w:val="002343FE"/>
    <w:rsid w:val="002365B8"/>
    <w:rsid w:val="002502CF"/>
    <w:rsid w:val="002524D8"/>
    <w:rsid w:val="00267EBB"/>
    <w:rsid w:val="0027023B"/>
    <w:rsid w:val="00274EDB"/>
    <w:rsid w:val="0027729E"/>
    <w:rsid w:val="00284ED6"/>
    <w:rsid w:val="00290C5A"/>
    <w:rsid w:val="0029647A"/>
    <w:rsid w:val="00296504"/>
    <w:rsid w:val="002B5511"/>
    <w:rsid w:val="002B7ACF"/>
    <w:rsid w:val="002C4C5E"/>
    <w:rsid w:val="002C6FF2"/>
    <w:rsid w:val="002E0643"/>
    <w:rsid w:val="002E392E"/>
    <w:rsid w:val="002E6BBC"/>
    <w:rsid w:val="002F1BA9"/>
    <w:rsid w:val="002F6E74"/>
    <w:rsid w:val="0030607F"/>
    <w:rsid w:val="003106B3"/>
    <w:rsid w:val="0031385D"/>
    <w:rsid w:val="003223B2"/>
    <w:rsid w:val="00322A67"/>
    <w:rsid w:val="00325796"/>
    <w:rsid w:val="00330E13"/>
    <w:rsid w:val="00335A23"/>
    <w:rsid w:val="00340707"/>
    <w:rsid w:val="00351841"/>
    <w:rsid w:val="003624A6"/>
    <w:rsid w:val="00364ADF"/>
    <w:rsid w:val="003670D9"/>
    <w:rsid w:val="00370B41"/>
    <w:rsid w:val="00371B27"/>
    <w:rsid w:val="003726C3"/>
    <w:rsid w:val="00375D2E"/>
    <w:rsid w:val="00383071"/>
    <w:rsid w:val="00383B19"/>
    <w:rsid w:val="0038692B"/>
    <w:rsid w:val="00387162"/>
    <w:rsid w:val="003933F9"/>
    <w:rsid w:val="00393DFA"/>
    <w:rsid w:val="00395864"/>
    <w:rsid w:val="00396557"/>
    <w:rsid w:val="00397316"/>
    <w:rsid w:val="003A248F"/>
    <w:rsid w:val="003A4D9C"/>
    <w:rsid w:val="003B1668"/>
    <w:rsid w:val="003C03AA"/>
    <w:rsid w:val="003C5F4C"/>
    <w:rsid w:val="003D5EA8"/>
    <w:rsid w:val="003E305E"/>
    <w:rsid w:val="003E34DB"/>
    <w:rsid w:val="003E5302"/>
    <w:rsid w:val="003E5BF1"/>
    <w:rsid w:val="003E5D09"/>
    <w:rsid w:val="003F2452"/>
    <w:rsid w:val="003F41EA"/>
    <w:rsid w:val="003F7DF0"/>
    <w:rsid w:val="004039AF"/>
    <w:rsid w:val="00407AFF"/>
    <w:rsid w:val="0041155D"/>
    <w:rsid w:val="00411FEE"/>
    <w:rsid w:val="004170BF"/>
    <w:rsid w:val="004270E3"/>
    <w:rsid w:val="004348DC"/>
    <w:rsid w:val="00434921"/>
    <w:rsid w:val="00442018"/>
    <w:rsid w:val="00442FA4"/>
    <w:rsid w:val="00447B10"/>
    <w:rsid w:val="00452EE4"/>
    <w:rsid w:val="004536D6"/>
    <w:rsid w:val="00457224"/>
    <w:rsid w:val="004640D0"/>
    <w:rsid w:val="0048047E"/>
    <w:rsid w:val="00482AF9"/>
    <w:rsid w:val="0049381A"/>
    <w:rsid w:val="004B37B4"/>
    <w:rsid w:val="004C0314"/>
    <w:rsid w:val="004C0D3D"/>
    <w:rsid w:val="004C213E"/>
    <w:rsid w:val="004C25C6"/>
    <w:rsid w:val="004C2A34"/>
    <w:rsid w:val="004C376C"/>
    <w:rsid w:val="004C657F"/>
    <w:rsid w:val="004D17D8"/>
    <w:rsid w:val="004E1E99"/>
    <w:rsid w:val="004E355B"/>
    <w:rsid w:val="005028E5"/>
    <w:rsid w:val="00503735"/>
    <w:rsid w:val="00507341"/>
    <w:rsid w:val="005224F2"/>
    <w:rsid w:val="00535026"/>
    <w:rsid w:val="00536D8B"/>
    <w:rsid w:val="005379C3"/>
    <w:rsid w:val="005519C2"/>
    <w:rsid w:val="005523E0"/>
    <w:rsid w:val="0055320F"/>
    <w:rsid w:val="0055699B"/>
    <w:rsid w:val="00560A2E"/>
    <w:rsid w:val="00563D3D"/>
    <w:rsid w:val="005659AA"/>
    <w:rsid w:val="005676E8"/>
    <w:rsid w:val="00581048"/>
    <w:rsid w:val="00581203"/>
    <w:rsid w:val="0058349C"/>
    <w:rsid w:val="00585FBE"/>
    <w:rsid w:val="005870E8"/>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0E61"/>
    <w:rsid w:val="006438CB"/>
    <w:rsid w:val="006529B9"/>
    <w:rsid w:val="00654695"/>
    <w:rsid w:val="0065500A"/>
    <w:rsid w:val="00655217"/>
    <w:rsid w:val="0065727C"/>
    <w:rsid w:val="00673152"/>
    <w:rsid w:val="00674A78"/>
    <w:rsid w:val="0067728D"/>
    <w:rsid w:val="00696A16"/>
    <w:rsid w:val="006A4840"/>
    <w:rsid w:val="006A7E1D"/>
    <w:rsid w:val="006A7F83"/>
    <w:rsid w:val="006C3A56"/>
    <w:rsid w:val="006C7320"/>
    <w:rsid w:val="006D13F4"/>
    <w:rsid w:val="006D6AED"/>
    <w:rsid w:val="006E527D"/>
    <w:rsid w:val="006E6D0B"/>
    <w:rsid w:val="006F126E"/>
    <w:rsid w:val="006F3834"/>
    <w:rsid w:val="006F5693"/>
    <w:rsid w:val="00717B01"/>
    <w:rsid w:val="007227D9"/>
    <w:rsid w:val="0072462F"/>
    <w:rsid w:val="0072491F"/>
    <w:rsid w:val="007374A1"/>
    <w:rsid w:val="00743C7C"/>
    <w:rsid w:val="00752712"/>
    <w:rsid w:val="00753A84"/>
    <w:rsid w:val="007611F5"/>
    <w:rsid w:val="007619E4"/>
    <w:rsid w:val="00761E75"/>
    <w:rsid w:val="0076495E"/>
    <w:rsid w:val="00765FC8"/>
    <w:rsid w:val="00766915"/>
    <w:rsid w:val="00777464"/>
    <w:rsid w:val="00793F46"/>
    <w:rsid w:val="00793F4F"/>
    <w:rsid w:val="007A1325"/>
    <w:rsid w:val="007A1A18"/>
    <w:rsid w:val="007B030F"/>
    <w:rsid w:val="007B53D8"/>
    <w:rsid w:val="007C22C5"/>
    <w:rsid w:val="007C480B"/>
    <w:rsid w:val="007C57E1"/>
    <w:rsid w:val="007C5811"/>
    <w:rsid w:val="007D2DF5"/>
    <w:rsid w:val="007D451A"/>
    <w:rsid w:val="007D4F53"/>
    <w:rsid w:val="007D5E3E"/>
    <w:rsid w:val="007D7596"/>
    <w:rsid w:val="007E242C"/>
    <w:rsid w:val="007E6631"/>
    <w:rsid w:val="007F650B"/>
    <w:rsid w:val="0080389C"/>
    <w:rsid w:val="00803A12"/>
    <w:rsid w:val="008266F9"/>
    <w:rsid w:val="00826A9B"/>
    <w:rsid w:val="00831714"/>
    <w:rsid w:val="00834842"/>
    <w:rsid w:val="00840E7B"/>
    <w:rsid w:val="00852E0E"/>
    <w:rsid w:val="00853D40"/>
    <w:rsid w:val="00853D9A"/>
    <w:rsid w:val="008564FC"/>
    <w:rsid w:val="00862D01"/>
    <w:rsid w:val="00863512"/>
    <w:rsid w:val="0086496D"/>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B6AA7"/>
    <w:rsid w:val="008C0466"/>
    <w:rsid w:val="008C0FA2"/>
    <w:rsid w:val="008C2342"/>
    <w:rsid w:val="008C77B6"/>
    <w:rsid w:val="008D1B91"/>
    <w:rsid w:val="008D724A"/>
    <w:rsid w:val="008E4419"/>
    <w:rsid w:val="008E7A3E"/>
    <w:rsid w:val="008F3376"/>
    <w:rsid w:val="008F41FD"/>
    <w:rsid w:val="008F4479"/>
    <w:rsid w:val="008F4BA0"/>
    <w:rsid w:val="00901726"/>
    <w:rsid w:val="00920E6A"/>
    <w:rsid w:val="00931816"/>
    <w:rsid w:val="00932C71"/>
    <w:rsid w:val="009509D5"/>
    <w:rsid w:val="009538F5"/>
    <w:rsid w:val="00957187"/>
    <w:rsid w:val="009603E1"/>
    <w:rsid w:val="00960853"/>
    <w:rsid w:val="00961C9D"/>
    <w:rsid w:val="00963065"/>
    <w:rsid w:val="00964508"/>
    <w:rsid w:val="0096707C"/>
    <w:rsid w:val="0097151F"/>
    <w:rsid w:val="009715CD"/>
    <w:rsid w:val="00973777"/>
    <w:rsid w:val="00976E78"/>
    <w:rsid w:val="009775C0"/>
    <w:rsid w:val="009822E2"/>
    <w:rsid w:val="00990634"/>
    <w:rsid w:val="00991733"/>
    <w:rsid w:val="00992078"/>
    <w:rsid w:val="009A1467"/>
    <w:rsid w:val="009A6464"/>
    <w:rsid w:val="009B69F5"/>
    <w:rsid w:val="009C5FF7"/>
    <w:rsid w:val="009C6292"/>
    <w:rsid w:val="009D15DB"/>
    <w:rsid w:val="009F1CBB"/>
    <w:rsid w:val="009F3305"/>
    <w:rsid w:val="009F6FB2"/>
    <w:rsid w:val="00A071C0"/>
    <w:rsid w:val="00A22670"/>
    <w:rsid w:val="00A24B35"/>
    <w:rsid w:val="00A271BA"/>
    <w:rsid w:val="00A27F86"/>
    <w:rsid w:val="00A431C6"/>
    <w:rsid w:val="00A54315"/>
    <w:rsid w:val="00A60FBC"/>
    <w:rsid w:val="00A65C0B"/>
    <w:rsid w:val="00A81FD2"/>
    <w:rsid w:val="00A8441A"/>
    <w:rsid w:val="00A8674A"/>
    <w:rsid w:val="00AA6F6E"/>
    <w:rsid w:val="00AB48D3"/>
    <w:rsid w:val="00AD06D3"/>
    <w:rsid w:val="00AE2124"/>
    <w:rsid w:val="00AE24BC"/>
    <w:rsid w:val="00AE3E3F"/>
    <w:rsid w:val="00AF4760"/>
    <w:rsid w:val="00AF55D4"/>
    <w:rsid w:val="00B00296"/>
    <w:rsid w:val="00B05C2D"/>
    <w:rsid w:val="00B12933"/>
    <w:rsid w:val="00B12B88"/>
    <w:rsid w:val="00B13BC8"/>
    <w:rsid w:val="00B14722"/>
    <w:rsid w:val="00B24662"/>
    <w:rsid w:val="00B3569C"/>
    <w:rsid w:val="00B43676"/>
    <w:rsid w:val="00B53195"/>
    <w:rsid w:val="00B60125"/>
    <w:rsid w:val="00B6656B"/>
    <w:rsid w:val="00B71625"/>
    <w:rsid w:val="00B75C54"/>
    <w:rsid w:val="00B92A93"/>
    <w:rsid w:val="00B92B08"/>
    <w:rsid w:val="00BA17A8"/>
    <w:rsid w:val="00BA3C33"/>
    <w:rsid w:val="00BB0878"/>
    <w:rsid w:val="00BB1879"/>
    <w:rsid w:val="00BC0ABE"/>
    <w:rsid w:val="00BC30DB"/>
    <w:rsid w:val="00BC64FF"/>
    <w:rsid w:val="00BC7C37"/>
    <w:rsid w:val="00BD2244"/>
    <w:rsid w:val="00BE6472"/>
    <w:rsid w:val="00BF29B8"/>
    <w:rsid w:val="00BF46EA"/>
    <w:rsid w:val="00BF4BC0"/>
    <w:rsid w:val="00C07D05"/>
    <w:rsid w:val="00C10856"/>
    <w:rsid w:val="00C203FA"/>
    <w:rsid w:val="00C3164F"/>
    <w:rsid w:val="00C31B5E"/>
    <w:rsid w:val="00C34D3E"/>
    <w:rsid w:val="00C35B37"/>
    <w:rsid w:val="00C3747A"/>
    <w:rsid w:val="00C47271"/>
    <w:rsid w:val="00C56DCC"/>
    <w:rsid w:val="00C57075"/>
    <w:rsid w:val="00C72AFE"/>
    <w:rsid w:val="00C81619"/>
    <w:rsid w:val="00C90213"/>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43A8C"/>
    <w:rsid w:val="00D53072"/>
    <w:rsid w:val="00D53C02"/>
    <w:rsid w:val="00D61A4E"/>
    <w:rsid w:val="00D634EA"/>
    <w:rsid w:val="00D64BBE"/>
    <w:rsid w:val="00D75065"/>
    <w:rsid w:val="00D77956"/>
    <w:rsid w:val="00D80F0C"/>
    <w:rsid w:val="00D92077"/>
    <w:rsid w:val="00D9264A"/>
    <w:rsid w:val="00D95181"/>
    <w:rsid w:val="00D951E2"/>
    <w:rsid w:val="00D9565A"/>
    <w:rsid w:val="00DA118D"/>
    <w:rsid w:val="00DB2337"/>
    <w:rsid w:val="00DB5F87"/>
    <w:rsid w:val="00DC0376"/>
    <w:rsid w:val="00DC099B"/>
    <w:rsid w:val="00DD4CD4"/>
    <w:rsid w:val="00DD65A2"/>
    <w:rsid w:val="00DD6770"/>
    <w:rsid w:val="00DD7BB9"/>
    <w:rsid w:val="00DE0749"/>
    <w:rsid w:val="00DE1CE2"/>
    <w:rsid w:val="00DF1210"/>
    <w:rsid w:val="00DF16EE"/>
    <w:rsid w:val="00DF31E9"/>
    <w:rsid w:val="00DF5C23"/>
    <w:rsid w:val="00E01DAD"/>
    <w:rsid w:val="00E021DC"/>
    <w:rsid w:val="00E03F91"/>
    <w:rsid w:val="00E0570E"/>
    <w:rsid w:val="00E064F2"/>
    <w:rsid w:val="00E0717B"/>
    <w:rsid w:val="00E20D65"/>
    <w:rsid w:val="00E353A2"/>
    <w:rsid w:val="00E36881"/>
    <w:rsid w:val="00E42E4C"/>
    <w:rsid w:val="00E47013"/>
    <w:rsid w:val="00E541F9"/>
    <w:rsid w:val="00E57B79"/>
    <w:rsid w:val="00E63419"/>
    <w:rsid w:val="00E64496"/>
    <w:rsid w:val="00E67C2B"/>
    <w:rsid w:val="00E8322E"/>
    <w:rsid w:val="00E86D44"/>
    <w:rsid w:val="00E903E0"/>
    <w:rsid w:val="00EA1115"/>
    <w:rsid w:val="00EA39EB"/>
    <w:rsid w:val="00EA58CE"/>
    <w:rsid w:val="00EB2BC7"/>
    <w:rsid w:val="00EB33FF"/>
    <w:rsid w:val="00EC2759"/>
    <w:rsid w:val="00EC7106"/>
    <w:rsid w:val="00ED0120"/>
    <w:rsid w:val="00ED4E12"/>
    <w:rsid w:val="00EE051B"/>
    <w:rsid w:val="00EE54B4"/>
    <w:rsid w:val="00EF0862"/>
    <w:rsid w:val="00EF2B5C"/>
    <w:rsid w:val="00EF5AD4"/>
    <w:rsid w:val="00EF7794"/>
    <w:rsid w:val="00F02046"/>
    <w:rsid w:val="00F053D8"/>
    <w:rsid w:val="00F0722F"/>
    <w:rsid w:val="00F07888"/>
    <w:rsid w:val="00F1313D"/>
    <w:rsid w:val="00F1674A"/>
    <w:rsid w:val="00F1751D"/>
    <w:rsid w:val="00F201E7"/>
    <w:rsid w:val="00F21C79"/>
    <w:rsid w:val="00F238C9"/>
    <w:rsid w:val="00F23CA5"/>
    <w:rsid w:val="00F277AA"/>
    <w:rsid w:val="00F31955"/>
    <w:rsid w:val="00F34C06"/>
    <w:rsid w:val="00F37868"/>
    <w:rsid w:val="00F43EA3"/>
    <w:rsid w:val="00F50C55"/>
    <w:rsid w:val="00F57FFB"/>
    <w:rsid w:val="00F601E6"/>
    <w:rsid w:val="00F73954"/>
    <w:rsid w:val="00F74DC8"/>
    <w:rsid w:val="00F77CF9"/>
    <w:rsid w:val="00F81043"/>
    <w:rsid w:val="00F94060"/>
    <w:rsid w:val="00FA56F6"/>
    <w:rsid w:val="00FB329D"/>
    <w:rsid w:val="00FC27E3"/>
    <w:rsid w:val="00FC74C7"/>
    <w:rsid w:val="00FD451D"/>
    <w:rsid w:val="00FD5B22"/>
    <w:rsid w:val="00FD5F19"/>
    <w:rsid w:val="00FE3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3866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743C7C"/>
    <w:rPr>
      <w:rFonts w:ascii="Georgia" w:eastAsiaTheme="minorHAnsi" w:hAnsi="Georgia"/>
      <w:szCs w:val="22"/>
    </w:rPr>
  </w:style>
  <w:style w:type="paragraph" w:styleId="Heading1">
    <w:name w:val="heading 1"/>
    <w:aliases w:val="Pocket"/>
    <w:basedOn w:val="Normal"/>
    <w:next w:val="Normal"/>
    <w:link w:val="Heading1Char"/>
    <w:qFormat/>
    <w:rsid w:val="00743C7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3C7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3C7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
    <w:basedOn w:val="Normal"/>
    <w:next w:val="Normal"/>
    <w:link w:val="Heading4Char"/>
    <w:uiPriority w:val="3"/>
    <w:unhideWhenUsed/>
    <w:qFormat/>
    <w:rsid w:val="00743C7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43C7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43C7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43C7C"/>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743C7C"/>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743C7C"/>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43C7C"/>
    <w:rPr>
      <w:b/>
      <w:sz w:val="24"/>
      <w:u w:val="single"/>
    </w:rPr>
  </w:style>
  <w:style w:type="character" w:styleId="Emphasis">
    <w:name w:val="Emphasis"/>
    <w:aliases w:val="Evidence,Minimized,minimized,Highlighted,tag2,Size 10,emphasis in card,Underlined,CD Card,ED - Tag,emphasis,Bold Underline,Emphasis!!,small,Qualifications,normal card text,qualifications in card,qualifications,Shrunk,Style1,B,bold underline,Box"/>
    <w:basedOn w:val="DefaultParagraphFont"/>
    <w:link w:val="textbold"/>
    <w:uiPriority w:val="7"/>
    <w:qFormat/>
    <w:rsid w:val="00743C7C"/>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743C7C"/>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743C7C"/>
    <w:rPr>
      <w:color w:val="auto"/>
      <w:u w:val="none"/>
    </w:rPr>
  </w:style>
  <w:style w:type="paragraph" w:styleId="DocumentMap">
    <w:name w:val="Document Map"/>
    <w:basedOn w:val="Normal"/>
    <w:link w:val="DocumentMapChar"/>
    <w:uiPriority w:val="99"/>
    <w:semiHidden/>
    <w:unhideWhenUsed/>
    <w:rsid w:val="00DF16EE"/>
    <w:rPr>
      <w:rFonts w:ascii="Lucida Grande" w:hAnsi="Lucida Grande" w:cs="Lucida Grande"/>
    </w:rPr>
  </w:style>
  <w:style w:type="character" w:customStyle="1" w:styleId="DocumentMapChar">
    <w:name w:val="Document Map Char"/>
    <w:basedOn w:val="DefaultParagraphFont"/>
    <w:link w:val="DocumentMap"/>
    <w:uiPriority w:val="99"/>
    <w:semiHidden/>
    <w:rsid w:val="00DF16EE"/>
    <w:rPr>
      <w:rFonts w:ascii="Lucida Grande" w:hAnsi="Lucida Grande" w:cs="Lucida Grande"/>
      <w:sz w:val="22"/>
    </w:rPr>
  </w:style>
  <w:style w:type="paragraph" w:styleId="NormalWeb">
    <w:name w:val="Normal (Web)"/>
    <w:aliases w:val="Normal (Web) Char,Normal (Web) Char1 Char,Normal (Web) Char Char...,Normal (Web) Char Char Char,Normal (Web) Char1 Char Char Char,Normal (Web) Char Char1 Char Char Char,Normal (Web) Char2 Char Char Char Char Char"/>
    <w:basedOn w:val="Normal"/>
    <w:link w:val="NormalWebChar1"/>
    <w:uiPriority w:val="99"/>
    <w:unhideWhenUsed/>
    <w:qFormat/>
    <w:rsid w:val="00F1674A"/>
    <w:pPr>
      <w:spacing w:before="100" w:beforeAutospacing="1" w:after="100" w:afterAutospacing="1"/>
    </w:pPr>
    <w:rPr>
      <w:rFonts w:ascii="Calibri" w:eastAsia="Times New Roman" w:hAnsi="Calibri"/>
    </w:rPr>
  </w:style>
  <w:style w:type="character" w:customStyle="1" w:styleId="NormalWebChar1">
    <w:name w:val="Normal (Web) Char1"/>
    <w:aliases w:val="Normal (Web) Char Char,Normal (Web) Char1 Char Char,Normal (Web) Char Char... Char,Normal (Web) Char Char Char Char,Normal (Web) Char1 Char Char Char Char,Normal (Web) Char Char1 Char Char Char Char"/>
    <w:link w:val="NormalWeb"/>
    <w:uiPriority w:val="99"/>
    <w:rsid w:val="00F1674A"/>
    <w:rPr>
      <w:rFonts w:ascii="Calibri" w:eastAsia="Times New Roman" w:hAnsi="Calibri"/>
      <w:sz w:val="22"/>
    </w:rPr>
  </w:style>
  <w:style w:type="paragraph" w:styleId="NoSpacing">
    <w:name w:val="No Spacing"/>
    <w:uiPriority w:val="1"/>
    <w:qFormat/>
    <w:rsid w:val="00C90213"/>
    <w:rPr>
      <w:rFonts w:ascii="Calibri" w:hAnsi="Calibri"/>
      <w:sz w:val="22"/>
    </w:rPr>
  </w:style>
  <w:style w:type="character" w:customStyle="1" w:styleId="card">
    <w:name w:val="card"/>
    <w:basedOn w:val="DefaultParagraphFont"/>
    <w:uiPriority w:val="1"/>
    <w:qFormat/>
    <w:rsid w:val="00C90213"/>
    <w:rPr>
      <w:b/>
      <w:u w:val="single"/>
    </w:rPr>
  </w:style>
  <w:style w:type="character" w:customStyle="1" w:styleId="smalltext">
    <w:name w:val="small text"/>
    <w:basedOn w:val="DefaultParagraphFont"/>
    <w:uiPriority w:val="1"/>
    <w:qFormat/>
    <w:rsid w:val="00C90213"/>
    <w:rPr>
      <w:sz w:val="10"/>
      <w:szCs w:val="10"/>
    </w:rPr>
  </w:style>
  <w:style w:type="character" w:customStyle="1" w:styleId="Card0">
    <w:name w:val="Card"/>
    <w:basedOn w:val="DefaultParagraphFont"/>
    <w:uiPriority w:val="1"/>
    <w:qFormat/>
    <w:rsid w:val="00C90213"/>
    <w:rPr>
      <w:b/>
      <w:u w:val="single"/>
    </w:rPr>
  </w:style>
  <w:style w:type="character" w:customStyle="1" w:styleId="SmallText0">
    <w:name w:val="Small Text"/>
    <w:basedOn w:val="DefaultParagraphFont"/>
    <w:uiPriority w:val="1"/>
    <w:qFormat/>
    <w:rsid w:val="00C90213"/>
    <w:rPr>
      <w:sz w:val="10"/>
      <w:szCs w:val="10"/>
    </w:rPr>
  </w:style>
  <w:style w:type="paragraph" w:customStyle="1" w:styleId="textbold">
    <w:name w:val="text bold"/>
    <w:basedOn w:val="Normal"/>
    <w:link w:val="Emphasis"/>
    <w:uiPriority w:val="7"/>
    <w:qFormat/>
    <w:rsid w:val="00743C7C"/>
    <w:pPr>
      <w:ind w:left="720"/>
      <w:jc w:val="both"/>
    </w:pPr>
    <w:rPr>
      <w:rFonts w:eastAsiaTheme="minorEastAsia"/>
      <w:b/>
      <w:iCs/>
      <w:szCs w:val="24"/>
      <w:u w:val="single"/>
      <w:bdr w:val="single" w:sz="12" w:space="0" w:color="auto"/>
    </w:rPr>
  </w:style>
  <w:style w:type="character" w:customStyle="1" w:styleId="underline">
    <w:name w:val="underline"/>
    <w:qFormat/>
    <w:rsid w:val="00743C7C"/>
    <w:rPr>
      <w:u w:val="single"/>
    </w:rPr>
  </w:style>
  <w:style w:type="paragraph" w:styleId="Title">
    <w:name w:val="Title"/>
    <w:aliases w:val="UNDERLINE,Cites and Cards"/>
    <w:basedOn w:val="Normal"/>
    <w:next w:val="Normal"/>
    <w:link w:val="TitleChar"/>
    <w:uiPriority w:val="6"/>
    <w:qFormat/>
    <w:rsid w:val="00743C7C"/>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743C7C"/>
    <w:rPr>
      <w:b/>
      <w:sz w:val="22"/>
      <w:u w:val="single"/>
    </w:rPr>
  </w:style>
  <w:style w:type="paragraph" w:styleId="ListParagraph">
    <w:name w:val="List Paragraph"/>
    <w:basedOn w:val="Normal"/>
    <w:uiPriority w:val="34"/>
    <w:qFormat/>
    <w:rsid w:val="001543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743C7C"/>
    <w:rPr>
      <w:rFonts w:ascii="Georgia" w:eastAsiaTheme="minorHAnsi" w:hAnsi="Georgia"/>
      <w:szCs w:val="22"/>
    </w:rPr>
  </w:style>
  <w:style w:type="paragraph" w:styleId="Heading1">
    <w:name w:val="heading 1"/>
    <w:aliases w:val="Pocket"/>
    <w:basedOn w:val="Normal"/>
    <w:next w:val="Normal"/>
    <w:link w:val="Heading1Char"/>
    <w:qFormat/>
    <w:rsid w:val="00743C7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743C7C"/>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743C7C"/>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 Ch,Heading 2 Char2 Char,Heading 2 Char1 Char Char,TAG,Ch,no read,No Spacing11111,ta,No Spacing211,No Spacing12,No Spacing2111,No Spacing4,No Spacing5,No Spacing21,Tags,tags,No Spacing1111"/>
    <w:basedOn w:val="Normal"/>
    <w:next w:val="Normal"/>
    <w:link w:val="Heading4Char"/>
    <w:uiPriority w:val="3"/>
    <w:unhideWhenUsed/>
    <w:qFormat/>
    <w:rsid w:val="00743C7C"/>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43C7C"/>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743C7C"/>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743C7C"/>
    <w:rPr>
      <w:rFonts w:ascii="Georgia" w:eastAsiaTheme="majorEastAsia" w:hAnsi="Georgia" w:cstheme="majorBidi"/>
      <w:b/>
      <w:sz w:val="32"/>
      <w:u w:val="single"/>
    </w:rPr>
  </w:style>
  <w:style w:type="character" w:customStyle="1" w:styleId="Heading4Char">
    <w:name w:val="Heading 4 Char"/>
    <w:aliases w:val="Tag Char,Big card Char,body Char,Normal Tag Char,heading 2 Char, Ch Char,Heading 2 Char2 Char Char,Heading 2 Char1 Char Char Char,TAG Char,Ch Char,no read Char,No Spacing11111 Char,ta Char,No Spacing211 Char,No Spacing12 Char,Tags Char"/>
    <w:basedOn w:val="DefaultParagraphFont"/>
    <w:link w:val="Heading4"/>
    <w:uiPriority w:val="3"/>
    <w:rsid w:val="00743C7C"/>
    <w:rPr>
      <w:rFonts w:ascii="Georgia" w:eastAsiaTheme="majorEastAsia" w:hAnsi="Georgia" w:cstheme="majorBidi"/>
      <w:b/>
      <w:iCs/>
      <w:sz w:val="26"/>
      <w:szCs w:val="22"/>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743C7C"/>
    <w:rPr>
      <w:b/>
      <w:bCs/>
      <w:sz w:val="26"/>
      <w:u w:val="none"/>
    </w:rPr>
  </w:style>
  <w:style w:type="character" w:customStyle="1" w:styleId="StyleUnderline">
    <w:name w:val="Style Underline"/>
    <w:aliases w:val="Underline,Style Bold Underline,Cards + Font: 12 pt Char,Bold Cite Char,Underline Char,Intense Emphasis1,apple-style-span + 6 pt,Kern at 16 pt,Bold,Intense Emphasis11,Intense Emphasis2,HHeading 3 + 12 pt,Style,Citation Char Char Char,ci,c"/>
    <w:basedOn w:val="DefaultParagraphFont"/>
    <w:uiPriority w:val="6"/>
    <w:qFormat/>
    <w:rsid w:val="00743C7C"/>
    <w:rPr>
      <w:b/>
      <w:sz w:val="24"/>
      <w:u w:val="single"/>
    </w:rPr>
  </w:style>
  <w:style w:type="character" w:styleId="Emphasis">
    <w:name w:val="Emphasis"/>
    <w:aliases w:val="Evidence,Minimized,minimized,Highlighted,tag2,Size 10,emphasis in card,Underlined,CD Card,ED - Tag,emphasis,Bold Underline,Emphasis!!,small,Qualifications,normal card text,qualifications in card,qualifications,Shrunk,Style1,B,bold underline,Box"/>
    <w:basedOn w:val="DefaultParagraphFont"/>
    <w:link w:val="textbold"/>
    <w:uiPriority w:val="7"/>
    <w:qFormat/>
    <w:rsid w:val="00743C7C"/>
    <w:rPr>
      <w:rFonts w:ascii="Georgia" w:hAnsi="Georgia"/>
      <w:b/>
      <w:iCs/>
      <w:u w:val="single"/>
      <w:bdr w:val="single" w:sz="12" w:space="0" w:color="auto"/>
    </w:rPr>
  </w:style>
  <w:style w:type="character" w:styleId="FollowedHyperlink">
    <w:name w:val="FollowedHyperlink"/>
    <w:basedOn w:val="DefaultParagraphFont"/>
    <w:uiPriority w:val="99"/>
    <w:semiHidden/>
    <w:unhideWhenUsed/>
    <w:rsid w:val="00743C7C"/>
    <w:rPr>
      <w:color w:val="auto"/>
      <w:u w:val="none"/>
    </w:rPr>
  </w:style>
  <w:style w:type="character" w:styleId="Hyperlink">
    <w:name w:val="Hyperlink"/>
    <w:aliases w:val="heading 1 (block title),Important,Read,Card Text,Internet Link,Analytic Text,Internet link,Char Char1"/>
    <w:basedOn w:val="DefaultParagraphFont"/>
    <w:uiPriority w:val="99"/>
    <w:unhideWhenUsed/>
    <w:rsid w:val="00743C7C"/>
    <w:rPr>
      <w:color w:val="auto"/>
      <w:u w:val="none"/>
    </w:rPr>
  </w:style>
  <w:style w:type="paragraph" w:styleId="DocumentMap">
    <w:name w:val="Document Map"/>
    <w:basedOn w:val="Normal"/>
    <w:link w:val="DocumentMapChar"/>
    <w:uiPriority w:val="99"/>
    <w:semiHidden/>
    <w:unhideWhenUsed/>
    <w:rsid w:val="00DF16EE"/>
    <w:rPr>
      <w:rFonts w:ascii="Lucida Grande" w:hAnsi="Lucida Grande" w:cs="Lucida Grande"/>
    </w:rPr>
  </w:style>
  <w:style w:type="character" w:customStyle="1" w:styleId="DocumentMapChar">
    <w:name w:val="Document Map Char"/>
    <w:basedOn w:val="DefaultParagraphFont"/>
    <w:link w:val="DocumentMap"/>
    <w:uiPriority w:val="99"/>
    <w:semiHidden/>
    <w:rsid w:val="00DF16EE"/>
    <w:rPr>
      <w:rFonts w:ascii="Lucida Grande" w:hAnsi="Lucida Grande" w:cs="Lucida Grande"/>
      <w:sz w:val="22"/>
    </w:rPr>
  </w:style>
  <w:style w:type="paragraph" w:styleId="NormalWeb">
    <w:name w:val="Normal (Web)"/>
    <w:aliases w:val="Normal (Web) Char,Normal (Web) Char1 Char,Normal (Web) Char Char...,Normal (Web) Char Char Char,Normal (Web) Char1 Char Char Char,Normal (Web) Char Char1 Char Char Char,Normal (Web) Char2 Char Char Char Char Char"/>
    <w:basedOn w:val="Normal"/>
    <w:link w:val="NormalWebChar1"/>
    <w:uiPriority w:val="99"/>
    <w:unhideWhenUsed/>
    <w:qFormat/>
    <w:rsid w:val="00F1674A"/>
    <w:pPr>
      <w:spacing w:before="100" w:beforeAutospacing="1" w:after="100" w:afterAutospacing="1"/>
    </w:pPr>
    <w:rPr>
      <w:rFonts w:ascii="Calibri" w:eastAsia="Times New Roman" w:hAnsi="Calibri"/>
    </w:rPr>
  </w:style>
  <w:style w:type="character" w:customStyle="1" w:styleId="NormalWebChar1">
    <w:name w:val="Normal (Web) Char1"/>
    <w:aliases w:val="Normal (Web) Char Char,Normal (Web) Char1 Char Char,Normal (Web) Char Char... Char,Normal (Web) Char Char Char Char,Normal (Web) Char1 Char Char Char Char,Normal (Web) Char Char1 Char Char Char Char"/>
    <w:link w:val="NormalWeb"/>
    <w:uiPriority w:val="99"/>
    <w:rsid w:val="00F1674A"/>
    <w:rPr>
      <w:rFonts w:ascii="Calibri" w:eastAsia="Times New Roman" w:hAnsi="Calibri"/>
      <w:sz w:val="22"/>
    </w:rPr>
  </w:style>
  <w:style w:type="paragraph" w:styleId="NoSpacing">
    <w:name w:val="No Spacing"/>
    <w:uiPriority w:val="1"/>
    <w:qFormat/>
    <w:rsid w:val="00C90213"/>
    <w:rPr>
      <w:rFonts w:ascii="Calibri" w:hAnsi="Calibri"/>
      <w:sz w:val="22"/>
    </w:rPr>
  </w:style>
  <w:style w:type="character" w:customStyle="1" w:styleId="card">
    <w:name w:val="card"/>
    <w:basedOn w:val="DefaultParagraphFont"/>
    <w:uiPriority w:val="1"/>
    <w:qFormat/>
    <w:rsid w:val="00C90213"/>
    <w:rPr>
      <w:b/>
      <w:u w:val="single"/>
    </w:rPr>
  </w:style>
  <w:style w:type="character" w:customStyle="1" w:styleId="smalltext">
    <w:name w:val="small text"/>
    <w:basedOn w:val="DefaultParagraphFont"/>
    <w:uiPriority w:val="1"/>
    <w:qFormat/>
    <w:rsid w:val="00C90213"/>
    <w:rPr>
      <w:sz w:val="10"/>
      <w:szCs w:val="10"/>
    </w:rPr>
  </w:style>
  <w:style w:type="character" w:customStyle="1" w:styleId="Card0">
    <w:name w:val="Card"/>
    <w:basedOn w:val="DefaultParagraphFont"/>
    <w:uiPriority w:val="1"/>
    <w:qFormat/>
    <w:rsid w:val="00C90213"/>
    <w:rPr>
      <w:b/>
      <w:u w:val="single"/>
    </w:rPr>
  </w:style>
  <w:style w:type="character" w:customStyle="1" w:styleId="SmallText0">
    <w:name w:val="Small Text"/>
    <w:basedOn w:val="DefaultParagraphFont"/>
    <w:uiPriority w:val="1"/>
    <w:qFormat/>
    <w:rsid w:val="00C90213"/>
    <w:rPr>
      <w:sz w:val="10"/>
      <w:szCs w:val="10"/>
    </w:rPr>
  </w:style>
  <w:style w:type="paragraph" w:customStyle="1" w:styleId="textbold">
    <w:name w:val="text bold"/>
    <w:basedOn w:val="Normal"/>
    <w:link w:val="Emphasis"/>
    <w:uiPriority w:val="7"/>
    <w:qFormat/>
    <w:rsid w:val="00743C7C"/>
    <w:pPr>
      <w:ind w:left="720"/>
      <w:jc w:val="both"/>
    </w:pPr>
    <w:rPr>
      <w:rFonts w:eastAsiaTheme="minorEastAsia"/>
      <w:b/>
      <w:iCs/>
      <w:szCs w:val="24"/>
      <w:u w:val="single"/>
      <w:bdr w:val="single" w:sz="12" w:space="0" w:color="auto"/>
    </w:rPr>
  </w:style>
  <w:style w:type="character" w:customStyle="1" w:styleId="underline">
    <w:name w:val="underline"/>
    <w:qFormat/>
    <w:rsid w:val="00743C7C"/>
    <w:rPr>
      <w:u w:val="single"/>
    </w:rPr>
  </w:style>
  <w:style w:type="paragraph" w:styleId="Title">
    <w:name w:val="Title"/>
    <w:aliases w:val="UNDERLINE,Cites and Cards"/>
    <w:basedOn w:val="Normal"/>
    <w:next w:val="Normal"/>
    <w:link w:val="TitleChar"/>
    <w:uiPriority w:val="6"/>
    <w:qFormat/>
    <w:rsid w:val="00743C7C"/>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
    <w:basedOn w:val="DefaultParagraphFont"/>
    <w:link w:val="Title"/>
    <w:uiPriority w:val="6"/>
    <w:qFormat/>
    <w:rsid w:val="00743C7C"/>
    <w:rPr>
      <w:b/>
      <w:sz w:val="22"/>
      <w:u w:val="single"/>
    </w:rPr>
  </w:style>
  <w:style w:type="paragraph" w:styleId="ListParagraph">
    <w:name w:val="List Paragraph"/>
    <w:basedOn w:val="Normal"/>
    <w:uiPriority w:val="34"/>
    <w:qFormat/>
    <w:rsid w:val="00154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world-nuclear.org/information-library/current-and-future-generation/world-energy-needs-and-nuclear-power.aspx" TargetMode="External"/><Relationship Id="rId20" Type="http://schemas.openxmlformats.org/officeDocument/2006/relationships/theme" Target="theme/theme1.xml"/><Relationship Id="rId10" Type="http://schemas.openxmlformats.org/officeDocument/2006/relationships/hyperlink" Target="http://www.world-nuclear.org/information-library/current-and-future-generation/world-energy-needs-and-nuclear-power.aspx" TargetMode="External"/><Relationship Id="rId11" Type="http://schemas.openxmlformats.org/officeDocument/2006/relationships/hyperlink" Target="http://www.conserve-energy-future.com/dangers-and-effects-of-nuclear-waste-disposal.php" TargetMode="External"/><Relationship Id="rId12" Type="http://schemas.openxmlformats.org/officeDocument/2006/relationships/hyperlink" Target="http://nautil.us/issue/7/waste/our-nuclear-waste-is-a-goldmine" TargetMode="External"/><Relationship Id="rId13" Type="http://schemas.openxmlformats.org/officeDocument/2006/relationships/hyperlink" Target="http://www.conserve-energy-future.com/dangers-and-effects-of-nuclear-waste-disposal.php" TargetMode="External"/><Relationship Id="rId14" Type="http://schemas.openxmlformats.org/officeDocument/2006/relationships/hyperlink" Target="http://cen.acs.org/articles/91/web/2013/04/Nuclear-Power-Prevents-Deaths-Causes.html" TargetMode="External"/><Relationship Id="rId15" Type="http://schemas.openxmlformats.org/officeDocument/2006/relationships/hyperlink" Target="http://www.giss.nasa.gov/staff/pkharecha.html" TargetMode="External"/><Relationship Id="rId16" Type="http://schemas.openxmlformats.org/officeDocument/2006/relationships/hyperlink" Target="http://franke.uchicago.edu/bigproblems/Team7-1210.pdf" TargetMode="External"/><Relationship Id="rId17" Type="http://schemas.openxmlformats.org/officeDocument/2006/relationships/hyperlink" Target="http://www.greenbuildingadvisor.com/blogs/dept/energy-solutions/safe-storage-nuclear-waste)//emchen" TargetMode="External"/><Relationship Id="rId18" Type="http://schemas.openxmlformats.org/officeDocument/2006/relationships/hyperlink" Target="http://www.world-nuclear.org/information-library/current-and-future-generation/international-framework-for-nuclear-energy-coopera.aspx"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IshanGau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118B1-1C34-7C4B-943C-7482B8A6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55</TotalTime>
  <Pages>56</Pages>
  <Words>20125</Words>
  <Characters>114716</Characters>
  <Application>Microsoft Macintosh Word</Application>
  <DocSecurity>0</DocSecurity>
  <Lines>955</Lines>
  <Paragraphs>269</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134572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Gaur</dc:creator>
  <cp:keywords>5.0</cp:keywords>
  <dc:description/>
  <cp:lastModifiedBy>Ishan Gaur</cp:lastModifiedBy>
  <cp:revision>14</cp:revision>
  <dcterms:created xsi:type="dcterms:W3CDTF">2016-09-08T14:05:00Z</dcterms:created>
  <dcterms:modified xsi:type="dcterms:W3CDTF">2016-10-09T17:42:00Z</dcterms:modified>
  <cp:category/>
</cp:coreProperties>
</file>